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sectPr>
          <w:type w:val="nextPage"/>
          <w:pgSz w:w="11906" w:h="16383"/>
          <w:pgMar w:left="1440" w:right="1440" w:gutter="0" w:header="0" w:top="1134" w:footer="0" w:bottom="1134"/>
          <w:pgNumType w:fmt="decimal"/>
          <w:formProt w:val="false"/>
          <w:textDirection w:val="lrTb"/>
          <w:docGrid w:type="default" w:linePitch="100" w:charSpace="8192"/>
        </w:sectPr>
        <w:pStyle w:val="Normal"/>
        <w:spacing w:lineRule="exact" w:line="408" w:before="0" w:after="0"/>
        <w:ind w:left="119"/>
        <w:jc w:val="center"/>
        <w:rPr>
          <w:lang w:val="ru-RU"/>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102985" cy="858393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102985" cy="8583930"/>
                    </a:xfrm>
                    <a:prstGeom prst="rect">
                      <a:avLst/>
                    </a:prstGeom>
                  </pic:spPr>
                </pic:pic>
              </a:graphicData>
            </a:graphic>
          </wp:anchor>
        </w:drawing>
      </w:r>
    </w:p>
    <w:p>
      <w:pPr>
        <w:pStyle w:val="Normal"/>
        <w:spacing w:lineRule="auto" w:line="240" w:before="0" w:after="0"/>
        <w:ind w:left="120"/>
        <w:jc w:val="both"/>
        <w:rPr>
          <w:rFonts w:ascii="Times New Roman" w:hAnsi="Times New Roman" w:cs="Times New Roman"/>
          <w:sz w:val="24"/>
          <w:szCs w:val="24"/>
          <w:lang w:val="ru-RU"/>
        </w:rPr>
      </w:pPr>
      <w:bookmarkStart w:id="0" w:name="block-55916609_Копия_1"/>
      <w:bookmarkStart w:id="1" w:name="block-55916604_Копия_1_Копия_1"/>
      <w:bookmarkStart w:id="2" w:name="block-55916604"/>
      <w:bookmarkEnd w:id="0"/>
      <w:bookmarkEnd w:id="1"/>
      <w:bookmarkEnd w:id="2"/>
      <w:r>
        <w:rPr>
          <w:rFonts w:cs="Times New Roman" w:ascii="Times New Roman" w:hAnsi="Times New Roman"/>
          <w:b/>
          <w:color w:val="000000"/>
          <w:sz w:val="24"/>
          <w:szCs w:val="24"/>
          <w:lang w:val="ru-RU"/>
        </w:rPr>
        <w:t>ПОЯСНИТЕЛЬНАЯ ЗАПИСКА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Образовательные цели</w:t>
      </w:r>
      <w:r>
        <w:rPr>
          <w:rFonts w:cs="Times New Roman"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pPr>
        <w:pStyle w:val="Normal"/>
        <w:numPr>
          <w:ilvl w:val="0"/>
          <w:numId w:val="1"/>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pPr>
        <w:pStyle w:val="Normal"/>
        <w:numPr>
          <w:ilvl w:val="0"/>
          <w:numId w:val="1"/>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расширение лингвистического кругозора обучающихся за счёт овладения </w:t>
      </w:r>
      <w:r>
        <w:rPr>
          <w:rFonts w:cs="Times New Roman" w:ascii="Times New Roman" w:hAnsi="Times New Roman"/>
          <w:color w:val="000000"/>
          <w:spacing w:val="-4"/>
          <w:sz w:val="24"/>
          <w:szCs w:val="24"/>
          <w:lang w:val="ru-RU"/>
        </w:rPr>
        <w:t>новыми языковыми средствами (фонетическими, орфографическими, лексическими,</w:t>
      </w:r>
      <w:r>
        <w:rPr>
          <w:rFonts w:cs="Times New Roman" w:ascii="Times New Roman" w:hAnsi="Times New Roman"/>
          <w:color w:val="000000"/>
          <w:sz w:val="24"/>
          <w:szCs w:val="24"/>
          <w:lang w:val="ru-RU"/>
        </w:rPr>
        <w:t xml:space="preserve"> грамматическими) в соответствии </w:t>
      </w:r>
      <w:r>
        <w:rPr>
          <w:rFonts w:cs="Times New Roman" w:ascii="Times New Roman" w:hAnsi="Times New Roman"/>
          <w:color w:val="000000"/>
          <w:sz w:val="24"/>
          <w:szCs w:val="24"/>
        </w:rPr>
        <w:t>c</w:t>
      </w:r>
      <w:r>
        <w:rPr>
          <w:rFonts w:cs="Times New Roman" w:ascii="Times New Roman" w:hAnsi="Times New Roman"/>
          <w:color w:val="000000"/>
          <w:sz w:val="24"/>
          <w:szCs w:val="24"/>
          <w:lang w:val="ru-RU"/>
        </w:rPr>
        <w:t xml:space="preserve"> отобранными темами общения;</w:t>
      </w:r>
    </w:p>
    <w:p>
      <w:pPr>
        <w:pStyle w:val="Normal"/>
        <w:numPr>
          <w:ilvl w:val="0"/>
          <w:numId w:val="1"/>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pPr>
        <w:pStyle w:val="Normal"/>
        <w:numPr>
          <w:ilvl w:val="0"/>
          <w:numId w:val="1"/>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pPr>
        <w:pStyle w:val="Normal"/>
        <w:numPr>
          <w:ilvl w:val="0"/>
          <w:numId w:val="1"/>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pacing w:val="-4"/>
          <w:sz w:val="24"/>
          <w:szCs w:val="24"/>
          <w:lang w:val="ru-RU"/>
        </w:rPr>
        <w:t>Развивающие цели</w:t>
      </w:r>
      <w:r>
        <w:rPr>
          <w:rFonts w:cs="Times New Roman" w:ascii="Times New Roman" w:hAnsi="Times New Roman"/>
          <w:color w:val="000000"/>
          <w:spacing w:val="-4"/>
          <w:sz w:val="24"/>
          <w:szCs w:val="24"/>
          <w:lang w:val="ru-RU"/>
        </w:rPr>
        <w:t xml:space="preserve"> программы по иностранному (английскому) языку на уровне</w:t>
      </w:r>
      <w:r>
        <w:rPr>
          <w:rFonts w:cs="Times New Roman" w:ascii="Times New Roman" w:hAnsi="Times New Roman"/>
          <w:color w:val="000000"/>
          <w:sz w:val="24"/>
          <w:szCs w:val="24"/>
          <w:lang w:val="ru-RU"/>
        </w:rPr>
        <w:t xml:space="preserve"> начального общего образования включают:</w:t>
      </w:r>
    </w:p>
    <w:p>
      <w:pPr>
        <w:pStyle w:val="Normal"/>
        <w:numPr>
          <w:ilvl w:val="0"/>
          <w:numId w:val="2"/>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pPr>
        <w:pStyle w:val="Normal"/>
        <w:numPr>
          <w:ilvl w:val="0"/>
          <w:numId w:val="2"/>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становление коммуникативной культуры обучающихся и их общего речевого развития;</w:t>
      </w:r>
    </w:p>
    <w:p>
      <w:pPr>
        <w:pStyle w:val="Normal"/>
        <w:numPr>
          <w:ilvl w:val="0"/>
          <w:numId w:val="2"/>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pPr>
        <w:pStyle w:val="Normal"/>
        <w:numPr>
          <w:ilvl w:val="0"/>
          <w:numId w:val="2"/>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pPr>
        <w:pStyle w:val="Normal"/>
        <w:numPr>
          <w:ilvl w:val="0"/>
          <w:numId w:val="2"/>
        </w:numPr>
        <w:spacing w:lineRule="auto" w:line="240" w:before="0" w:after="0"/>
        <w:ind w:firstLine="737" w:left="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cs="Times New Roman" w:ascii="Times New Roman" w:hAnsi="Times New Roman"/>
          <w:color w:val="000000"/>
          <w:sz w:val="24"/>
          <w:szCs w:val="24"/>
        </w:rPr>
        <w:t>Изучение иностранного (английского) языка обеспечивает:</w:t>
      </w:r>
    </w:p>
    <w:p>
      <w:pPr>
        <w:pStyle w:val="Normal"/>
        <w:numPr>
          <w:ilvl w:val="0"/>
          <w:numId w:val="3"/>
        </w:numPr>
        <w:spacing w:lineRule="auto" w:line="240" w:before="0" w:after="0"/>
        <w:ind w:firstLine="794" w:left="113"/>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pPr>
        <w:pStyle w:val="Normal"/>
        <w:numPr>
          <w:ilvl w:val="0"/>
          <w:numId w:val="3"/>
        </w:numPr>
        <w:spacing w:lineRule="auto" w:line="240" w:before="0" w:after="0"/>
        <w:ind w:firstLine="794" w:left="113"/>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pPr>
        <w:pStyle w:val="Normal"/>
        <w:numPr>
          <w:ilvl w:val="0"/>
          <w:numId w:val="3"/>
        </w:numPr>
        <w:spacing w:lineRule="auto" w:line="240" w:before="0" w:after="0"/>
        <w:ind w:firstLine="794" w:left="113"/>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pPr>
        <w:pStyle w:val="Normal"/>
        <w:numPr>
          <w:ilvl w:val="0"/>
          <w:numId w:val="3"/>
        </w:numPr>
        <w:spacing w:lineRule="auto" w:line="240" w:before="0" w:after="0"/>
        <w:ind w:firstLine="794" w:left="113"/>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pPr>
        <w:pStyle w:val="Normal"/>
        <w:numPr>
          <w:ilvl w:val="0"/>
          <w:numId w:val="3"/>
        </w:numPr>
        <w:spacing w:lineRule="auto" w:line="240" w:before="0" w:after="0"/>
        <w:ind w:firstLine="794" w:left="113"/>
        <w:jc w:val="both"/>
        <w:rPr>
          <w:rFonts w:ascii="Times New Roman" w:hAnsi="Times New Roman" w:cs="Times New Roman"/>
          <w:sz w:val="24"/>
          <w:szCs w:val="24"/>
          <w:lang w:val="ru-RU"/>
        </w:rPr>
      </w:pPr>
      <w:r>
        <w:rPr>
          <w:rFonts w:cs="Times New Roman" w:ascii="Times New Roman" w:hAnsi="Times New Roman"/>
          <w:color w:val="000000"/>
          <w:spacing w:val="-6"/>
          <w:sz w:val="24"/>
          <w:szCs w:val="24"/>
          <w:lang w:val="ru-RU"/>
        </w:rPr>
        <w:t>формирование положительной мотивации и устойчивого учебно-познавательного</w:t>
      </w:r>
      <w:r>
        <w:rPr>
          <w:rFonts w:cs="Times New Roman" w:ascii="Times New Roman" w:hAnsi="Times New Roman"/>
          <w:color w:val="000000"/>
          <w:sz w:val="24"/>
          <w:szCs w:val="24"/>
          <w:lang w:val="ru-RU"/>
        </w:rPr>
        <w:t xml:space="preserve"> интереса к предмету «Иностранный язык».</w:t>
      </w:r>
    </w:p>
    <w:p>
      <w:pPr>
        <w:sectPr>
          <w:type w:val="nextPage"/>
          <w:pgSz w:w="11906" w:h="16383"/>
          <w:pgMar w:left="1440" w:right="1440" w:gutter="0" w:header="0" w:top="1134" w:footer="0" w:bottom="1134"/>
          <w:pgNumType w:fmt="decimal"/>
          <w:formProt w:val="false"/>
          <w:textDirection w:val="lrTb"/>
          <w:docGrid w:type="default" w:linePitch="100" w:charSpace="8192"/>
        </w:sectPr>
        <w:pStyle w:val="Normal"/>
        <w:spacing w:lineRule="auto" w:line="240" w:before="0" w:after="0"/>
        <w:ind w:left="120"/>
        <w:jc w:val="both"/>
        <w:rPr>
          <w:rFonts w:ascii="Times New Roman" w:hAnsi="Times New Roman" w:cs="Times New Roman"/>
          <w:sz w:val="24"/>
          <w:szCs w:val="24"/>
          <w:lang w:val="ru-RU"/>
        </w:rPr>
      </w:pPr>
      <w:bookmarkStart w:id="3" w:name="8e4de2fd-43cd-4bc5-8d35-2312bb8da802"/>
      <w:r>
        <w:rPr>
          <w:rFonts w:cs="Times New Roman"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pPr>
        <w:pStyle w:val="Normal"/>
        <w:spacing w:lineRule="auto" w:line="240" w:before="0" w:after="0"/>
        <w:ind w:left="120"/>
        <w:jc w:val="both"/>
        <w:rPr>
          <w:rFonts w:ascii="Times New Roman" w:hAnsi="Times New Roman" w:cs="Times New Roman"/>
          <w:sz w:val="24"/>
          <w:szCs w:val="24"/>
          <w:lang w:val="ru-RU"/>
        </w:rPr>
      </w:pPr>
      <w:bookmarkStart w:id="4" w:name="block-55916609_Копия_1_Копия_1"/>
      <w:bookmarkStart w:id="5" w:name="block-55916609"/>
      <w:bookmarkEnd w:id="4"/>
      <w:bookmarkEnd w:id="5"/>
      <w:r>
        <w:rPr>
          <w:rFonts w:cs="Times New Roman" w:ascii="Times New Roman" w:hAnsi="Times New Roman"/>
          <w:b/>
          <w:color w:val="000000"/>
          <w:sz w:val="24"/>
          <w:szCs w:val="24"/>
          <w:lang w:val="ru-RU"/>
        </w:rPr>
        <w:t>СОДЕРЖАНИЕ ОБУЧЕНИЯ</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2 КЛАСС</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Тематическое содержание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Мир моего «я»</w:t>
      </w:r>
      <w:r>
        <w:rPr>
          <w:rFonts w:cs="Times New Roman" w:ascii="Times New Roman" w:hAnsi="Times New Roman"/>
          <w:color w:val="000000"/>
          <w:sz w:val="24"/>
          <w:szCs w:val="24"/>
          <w:lang w:val="ru-RU"/>
        </w:rPr>
        <w:t>. Приветствие. Знакомство. Моя семья. Мой день рождения. Моя любимая еда.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Мир моих увлечений</w:t>
      </w:r>
      <w:r>
        <w:rPr>
          <w:rFonts w:cs="Times New Roman" w:ascii="Times New Roman" w:hAnsi="Times New Roman"/>
          <w:color w:val="000000"/>
          <w:sz w:val="24"/>
          <w:szCs w:val="24"/>
          <w:lang w:val="ru-RU"/>
        </w:rPr>
        <w:t>. Любимый цвет, игрушка. Любимые занятия. Мой питомец. Выходной день.</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Мир вокруг меня</w:t>
      </w:r>
      <w:r>
        <w:rPr>
          <w:rFonts w:cs="Times New Roman" w:ascii="Times New Roman" w:hAnsi="Times New Roman"/>
          <w:color w:val="000000"/>
          <w:sz w:val="24"/>
          <w:szCs w:val="24"/>
          <w:lang w:val="ru-RU"/>
        </w:rPr>
        <w:t>. Моя школа. Мои друзья. Моя малая родина (город, село).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 xml:space="preserve">Родная страна и страны изучаемого языка. </w:t>
      </w:r>
      <w:r>
        <w:rPr>
          <w:rFonts w:cs="Times New Roman" w:ascii="Times New Roman" w:hAnsi="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Коммуникативные умения</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Говорение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Коммуникативные умения </w:t>
      </w:r>
      <w:r>
        <w:rPr>
          <w:rFonts w:cs="Times New Roman" w:ascii="Times New Roman" w:hAnsi="Times New Roman"/>
          <w:color w:val="000000"/>
          <w:sz w:val="24"/>
          <w:szCs w:val="24"/>
          <w:u w:val="single"/>
          <w:lang w:val="ru-RU"/>
        </w:rPr>
        <w:t>диалогической</w:t>
      </w:r>
      <w:r>
        <w:rPr>
          <w:rFonts w:cs="Times New Roman" w:ascii="Times New Roman" w:hAnsi="Times New Roman"/>
          <w:color w:val="000000"/>
          <w:sz w:val="24"/>
          <w:szCs w:val="24"/>
          <w:lang w:val="ru-RU"/>
        </w:rPr>
        <w:t xml:space="preserve">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Коммуникативные умения </w:t>
      </w:r>
      <w:r>
        <w:rPr>
          <w:rFonts w:cs="Times New Roman" w:ascii="Times New Roman" w:hAnsi="Times New Roman"/>
          <w:color w:val="000000"/>
          <w:sz w:val="24"/>
          <w:szCs w:val="24"/>
          <w:u w:val="single"/>
          <w:lang w:val="ru-RU"/>
        </w:rPr>
        <w:t>монологической</w:t>
      </w:r>
      <w:r>
        <w:rPr>
          <w:rFonts w:cs="Times New Roman" w:ascii="Times New Roman" w:hAnsi="Times New Roman"/>
          <w:color w:val="000000"/>
          <w:sz w:val="24"/>
          <w:szCs w:val="24"/>
          <w:lang w:val="ru-RU"/>
        </w:rPr>
        <w:t xml:space="preserve">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Аудирование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Смысловое чтение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Тексты для чтения вслух: диалог, рассказ, сказка.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Тексты для чтения про себя: диалог, рассказ, сказка, электронное сообщение личного характера.</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Письмо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Овладение техникой письма (полупечатное написание букв, буквосочетаний,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Написание с опорой на образец коротких поздравлений с праздниками (с днём рождения, Новым годом).</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Языковые знания и навыки</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Фонетическая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Буквы английского алфавита. Корректное называние букв английского алфавита.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r</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is</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новых слов согласно основным правилам чтения английского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Графика, орфография и пунктуация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m</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isn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don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doesn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color w:val="000000"/>
          <w:sz w:val="24"/>
          <w:szCs w:val="24"/>
          <w:lang w:val="ru-RU"/>
        </w:rPr>
        <w:t>), существительных в притяжательном падеже (</w:t>
      </w:r>
      <w:r>
        <w:rPr>
          <w:rFonts w:cs="Times New Roman" w:ascii="Times New Roman" w:hAnsi="Times New Roman"/>
          <w:i/>
          <w:color w:val="000000"/>
          <w:sz w:val="24"/>
          <w:szCs w:val="24"/>
        </w:rPr>
        <w:t>Ann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s</w:t>
      </w:r>
      <w:r>
        <w:rPr>
          <w:rFonts w:cs="Times New Roman" w:ascii="Times New Roman" w:hAnsi="Times New Roman"/>
          <w:color w:val="000000"/>
          <w:sz w:val="24"/>
          <w:szCs w:val="24"/>
          <w:lang w:val="ru-RU"/>
        </w:rPr>
        <w:t>).</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Лексическая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Распознавание в устной и письменной речи интернациональных слов (</w:t>
      </w:r>
      <w:r>
        <w:rPr>
          <w:rFonts w:cs="Times New Roman" w:ascii="Times New Roman" w:hAnsi="Times New Roman"/>
          <w:i/>
          <w:color w:val="000000"/>
          <w:sz w:val="24"/>
          <w:szCs w:val="24"/>
        </w:rPr>
        <w:t>doctor</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film</w:t>
      </w:r>
      <w:r>
        <w:rPr>
          <w:rFonts w:cs="Times New Roman" w:ascii="Times New Roman" w:hAnsi="Times New Roman"/>
          <w:color w:val="000000"/>
          <w:sz w:val="24"/>
          <w:szCs w:val="24"/>
          <w:lang w:val="ru-RU"/>
        </w:rPr>
        <w:t>) с помощью языковой догадки.</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Грамматическая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Нераспространённые и распространённые простые предложения.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Предложения с начальным </w:t>
      </w:r>
      <w:r>
        <w:rPr>
          <w:rFonts w:cs="Times New Roman" w:ascii="Times New Roman" w:hAnsi="Times New Roman"/>
          <w:i/>
          <w:color w:val="000000"/>
          <w:sz w:val="24"/>
          <w:szCs w:val="24"/>
        </w:rPr>
        <w:t>It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It</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red</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ball</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Предложения с начальным </w:t>
      </w:r>
      <w:r>
        <w:rPr>
          <w:rFonts w:cs="Times New Roman" w:ascii="Times New Roman" w:hAnsi="Times New Roman"/>
          <w:i/>
          <w:color w:val="000000"/>
          <w:sz w:val="24"/>
          <w:szCs w:val="24"/>
        </w:rPr>
        <w:t>There + to be</w:t>
      </w:r>
      <w:r>
        <w:rPr>
          <w:rFonts w:cs="Times New Roman" w:ascii="Times New Roman" w:hAnsi="Times New Roman"/>
          <w:color w:val="000000"/>
          <w:sz w:val="24"/>
          <w:szCs w:val="24"/>
        </w:rPr>
        <w:t xml:space="preserve"> в Present Simple Tense </w:t>
      </w:r>
      <w:r>
        <w:rPr>
          <w:rFonts w:cs="Times New Roman" w:ascii="Times New Roman" w:hAnsi="Times New Roman"/>
          <w:i/>
          <w:color w:val="000000"/>
          <w:sz w:val="24"/>
          <w:szCs w:val="24"/>
        </w:rPr>
        <w:t>(There is a cat in the room. Is there a cat in the room? – Yes, there is./No, there isn’t. There are four pens on the table. Are there four pens on the table? – Yes, there are./No, there aren’t. How many pens are there on the table? – There are four pens.).</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Предложения с простым глагольным сказуемым </w:t>
      </w:r>
      <w:r>
        <w:rPr>
          <w:rFonts w:cs="Times New Roman" w:ascii="Times New Roman" w:hAnsi="Times New Roman"/>
          <w:i/>
          <w:color w:val="000000"/>
          <w:sz w:val="24"/>
          <w:szCs w:val="24"/>
        </w:rPr>
        <w:t>(They live in the country.)</w:t>
      </w:r>
      <w:r>
        <w:rPr>
          <w:rFonts w:cs="Times New Roman" w:ascii="Times New Roman" w:hAnsi="Times New Roman"/>
          <w:color w:val="000000"/>
          <w:sz w:val="24"/>
          <w:szCs w:val="24"/>
        </w:rPr>
        <w:t xml:space="preserve">, составным именным сказуемым </w:t>
      </w:r>
      <w:r>
        <w:rPr>
          <w:rFonts w:cs="Times New Roman" w:ascii="Times New Roman" w:hAnsi="Times New Roman"/>
          <w:i/>
          <w:color w:val="000000"/>
          <w:sz w:val="24"/>
          <w:szCs w:val="24"/>
        </w:rPr>
        <w:t>(The box is small.)</w:t>
      </w:r>
      <w:r>
        <w:rPr>
          <w:rFonts w:cs="Times New Roman" w:ascii="Times New Roman" w:hAnsi="Times New Roman"/>
          <w:color w:val="000000"/>
          <w:sz w:val="24"/>
          <w:szCs w:val="24"/>
        </w:rPr>
        <w:t xml:space="preserve"> и составным глагольным сказуемым </w:t>
      </w:r>
      <w:r>
        <w:rPr>
          <w:rFonts w:cs="Times New Roman" w:ascii="Times New Roman" w:hAnsi="Times New Roman"/>
          <w:i/>
          <w:color w:val="000000"/>
          <w:sz w:val="24"/>
          <w:szCs w:val="24"/>
        </w:rPr>
        <w:t>(I like to play with my cat. She can play the piano.).</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Предложения с глаголом-связкой </w:t>
      </w:r>
      <w:r>
        <w:rPr>
          <w:rFonts w:cs="Times New Roman" w:ascii="Times New Roman" w:hAnsi="Times New Roman"/>
          <w:i/>
          <w:color w:val="000000"/>
          <w:sz w:val="24"/>
          <w:szCs w:val="24"/>
        </w:rPr>
        <w:t>to be</w:t>
      </w:r>
      <w:r>
        <w:rPr>
          <w:rFonts w:cs="Times New Roman" w:ascii="Times New Roman" w:hAnsi="Times New Roman"/>
          <w:color w:val="000000"/>
          <w:sz w:val="24"/>
          <w:szCs w:val="24"/>
        </w:rPr>
        <w:t xml:space="preserve"> в Present Simple Tense </w:t>
      </w:r>
      <w:r>
        <w:rPr>
          <w:rFonts w:cs="Times New Roman" w:ascii="Times New Roman" w:hAnsi="Times New Roman"/>
          <w:i/>
          <w:color w:val="000000"/>
          <w:sz w:val="24"/>
          <w:szCs w:val="24"/>
        </w:rPr>
        <w:t>(My father is a doctor. Is it a red ball? – Yes, it is./No, it isn’t.)</w:t>
      </w:r>
      <w:r>
        <w:rPr>
          <w:rFonts w:cs="Times New Roman" w:ascii="Times New Roman" w:hAnsi="Times New Roman"/>
          <w:color w:val="000000"/>
          <w:sz w:val="24"/>
          <w:szCs w:val="24"/>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Предложения с краткими глагольными формами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She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swim</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don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like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porridge</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Побудительные предложения в утвердительной форме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Come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please</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Глаголы в </w:t>
      </w:r>
      <w:r>
        <w:rPr>
          <w:rFonts w:cs="Times New Roman" w:ascii="Times New Roman" w:hAnsi="Times New Roman"/>
          <w:color w:val="000000"/>
          <w:sz w:val="24"/>
          <w:szCs w:val="24"/>
        </w:rPr>
        <w:t>Present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Simple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Глагольная конструкция </w:t>
      </w:r>
      <w:r>
        <w:rPr>
          <w:rFonts w:cs="Times New Roman" w:ascii="Times New Roman" w:hAnsi="Times New Roman"/>
          <w:i/>
          <w:color w:val="000000"/>
          <w:sz w:val="24"/>
          <w:szCs w:val="24"/>
        </w:rPr>
        <w:t>have got (I’ve got a cat. He’s/She’s got a cat. Have you got a cat? – Yes, I have./No, I haven’t. What have you got?)</w:t>
      </w:r>
      <w:r>
        <w:rPr>
          <w:rFonts w:cs="Times New Roman" w:ascii="Times New Roman" w:hAnsi="Times New Roman"/>
          <w:color w:val="000000"/>
          <w:sz w:val="24"/>
          <w:szCs w:val="24"/>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Модальный глагол </w:t>
      </w:r>
      <w:r>
        <w:rPr>
          <w:rFonts w:cs="Times New Roman" w:ascii="Times New Roman" w:hAnsi="Times New Roman"/>
          <w:i/>
          <w:color w:val="000000"/>
          <w:sz w:val="24"/>
          <w:szCs w:val="24"/>
        </w:rPr>
        <w:t>can</w:t>
      </w:r>
      <w:r>
        <w:rPr>
          <w:rFonts w:cs="Times New Roman" w:ascii="Times New Roman" w:hAnsi="Times New Roman"/>
          <w:color w:val="000000"/>
          <w:sz w:val="24"/>
          <w:szCs w:val="24"/>
          <w:lang w:val="ru-RU"/>
        </w:rPr>
        <w:t xml:space="preserve">: для выражения умения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play</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tennis</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и отсутствия умения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play</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chess</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для получения разрешения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go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out</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Определённый, неопределённый и нулевой артикли </w:t>
      </w:r>
      <w:r>
        <w:rPr>
          <w:rFonts w:cs="Times New Roman" w:ascii="Times New Roman" w:hAnsi="Times New Roman"/>
          <w:color w:val="000000"/>
          <w:sz w:val="24"/>
          <w:szCs w:val="24"/>
        </w:rPr>
        <w:t>c</w:t>
      </w:r>
      <w:r>
        <w:rPr>
          <w:rFonts w:cs="Times New Roman" w:ascii="Times New Roman" w:hAnsi="Times New Roman"/>
          <w:color w:val="000000"/>
          <w:sz w:val="24"/>
          <w:szCs w:val="24"/>
          <w:lang w:val="ru-RU"/>
        </w:rPr>
        <w:t xml:space="preserve"> именами существительными (наиболее распространённые случаи).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Существительные во множественном числе, образованные по правилу и исключения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book</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books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man</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men</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rPr>
        <w:t xml:space="preserve">Личные местоимения </w:t>
      </w:r>
      <w:r>
        <w:rPr>
          <w:rFonts w:cs="Times New Roman" w:ascii="Times New Roman" w:hAnsi="Times New Roman"/>
          <w:i/>
          <w:color w:val="000000"/>
          <w:sz w:val="24"/>
          <w:szCs w:val="24"/>
        </w:rPr>
        <w:t>(I, you, he/she/it, we, they).</w:t>
      </w:r>
      <w:r>
        <w:rPr>
          <w:rFonts w:cs="Times New Roman" w:ascii="Times New Roman" w:hAnsi="Times New Roman"/>
          <w:color w:val="000000"/>
          <w:sz w:val="24"/>
          <w:szCs w:val="24"/>
        </w:rPr>
        <w:t xml:space="preserve"> Притяжательные местоимения </w:t>
      </w:r>
      <w:r>
        <w:rPr>
          <w:rFonts w:cs="Times New Roman" w:ascii="Times New Roman" w:hAnsi="Times New Roman"/>
          <w:i/>
          <w:color w:val="000000"/>
          <w:sz w:val="24"/>
          <w:szCs w:val="24"/>
        </w:rPr>
        <w:t>(my, your, his/her/its, our, their)</w:t>
      </w:r>
      <w:r>
        <w:rPr>
          <w:rFonts w:cs="Times New Roman" w:ascii="Times New Roman" w:hAnsi="Times New Roman"/>
          <w:color w:val="000000"/>
          <w:sz w:val="24"/>
          <w:szCs w:val="24"/>
        </w:rPr>
        <w:t xml:space="preserve">. </w:t>
      </w:r>
      <w:r>
        <w:rPr>
          <w:rFonts w:cs="Times New Roman" w:ascii="Times New Roman" w:hAnsi="Times New Roman"/>
          <w:color w:val="000000"/>
          <w:sz w:val="24"/>
          <w:szCs w:val="24"/>
          <w:lang w:val="ru-RU"/>
        </w:rPr>
        <w:t xml:space="preserve">Указательные местоимения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this</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these</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Количественные числительные (1–12).</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Вопросительные слова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who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what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how</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where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how</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many</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Предлоги места </w:t>
      </w:r>
      <w:r>
        <w:rPr>
          <w:rFonts w:cs="Times New Roman" w:ascii="Times New Roman" w:hAnsi="Times New Roman"/>
          <w:i/>
          <w:color w:val="000000"/>
          <w:sz w:val="24"/>
          <w:szCs w:val="24"/>
        </w:rPr>
        <w:t>(in, on, near, under).</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Союзы </w:t>
      </w:r>
      <w:r>
        <w:rPr>
          <w:rFonts w:cs="Times New Roman" w:ascii="Times New Roman" w:hAnsi="Times New Roman"/>
          <w:i/>
          <w:color w:val="000000"/>
          <w:sz w:val="24"/>
          <w:szCs w:val="24"/>
        </w:rPr>
        <w:t>and</w:t>
      </w:r>
      <w:r>
        <w:rPr>
          <w:rFonts w:cs="Times New Roman" w:ascii="Times New Roman" w:hAnsi="Times New Roman"/>
          <w:i/>
          <w:color w:val="000000"/>
          <w:sz w:val="24"/>
          <w:szCs w:val="24"/>
          <w:lang w:val="ru-RU"/>
        </w:rPr>
        <w:t xml:space="preserve"> </w:t>
      </w:r>
      <w:r>
        <w:rPr>
          <w:rFonts w:cs="Times New Roman" w:ascii="Times New Roman" w:hAnsi="Times New Roman"/>
          <w:color w:val="000000"/>
          <w:sz w:val="24"/>
          <w:szCs w:val="24"/>
          <w:lang w:val="ru-RU"/>
        </w:rPr>
        <w:t xml:space="preserve">и </w:t>
      </w:r>
      <w:r>
        <w:rPr>
          <w:rFonts w:cs="Times New Roman" w:ascii="Times New Roman" w:hAnsi="Times New Roman"/>
          <w:i/>
          <w:color w:val="000000"/>
          <w:sz w:val="24"/>
          <w:szCs w:val="24"/>
        </w:rPr>
        <w:t>but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c</w:t>
      </w:r>
      <w:r>
        <w:rPr>
          <w:rFonts w:cs="Times New Roman" w:ascii="Times New Roman" w:hAnsi="Times New Roman"/>
          <w:color w:val="000000"/>
          <w:sz w:val="24"/>
          <w:szCs w:val="24"/>
          <w:lang w:val="ru-RU"/>
        </w:rPr>
        <w:t xml:space="preserve"> однородными членами).</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Социокультурные знания и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Знание названий родной страны и страны/стран изучаемого языка и их столиц.</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Компенсаторные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pPr>
        <w:pStyle w:val="Normal"/>
        <w:spacing w:lineRule="auto" w:line="240" w:before="0" w:after="0"/>
        <w:ind w:left="120"/>
        <w:rPr>
          <w:rFonts w:ascii="Times New Roman" w:hAnsi="Times New Roman" w:cs="Times New Roman"/>
          <w:sz w:val="24"/>
          <w:szCs w:val="24"/>
          <w:lang w:val="ru-RU"/>
        </w:rPr>
      </w:pPr>
      <w:r>
        <w:rPr>
          <w:rFonts w:cs="Times New Roman" w:ascii="Times New Roman" w:hAnsi="Times New Roman"/>
          <w:sz w:val="24"/>
          <w:szCs w:val="24"/>
          <w:lang w:val="ru-RU"/>
        </w:rPr>
      </w:r>
      <w:bookmarkStart w:id="6" w:name="_Toc140053182"/>
      <w:bookmarkStart w:id="7" w:name="_Toc140053182"/>
      <w:bookmarkEnd w:id="7"/>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3 КЛАСС</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Тематическое содержание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Мир моего «я»</w:t>
      </w:r>
      <w:r>
        <w:rPr>
          <w:rFonts w:cs="Times New Roman" w:ascii="Times New Roman" w:hAnsi="Times New Roman"/>
          <w:color w:val="000000"/>
          <w:sz w:val="24"/>
          <w:szCs w:val="24"/>
          <w:lang w:val="ru-RU"/>
        </w:rPr>
        <w:t>. Моя семья. Мой день рождения. Моя любимая еда. Мой день (распорядок дня).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Мир моих увлечений</w:t>
      </w:r>
      <w:r>
        <w:rPr>
          <w:rFonts w:cs="Times New Roman" w:ascii="Times New Roman" w:hAnsi="Times New Roman"/>
          <w:color w:val="000000"/>
          <w:sz w:val="24"/>
          <w:szCs w:val="24"/>
          <w:lang w:val="ru-RU"/>
        </w:rPr>
        <w:t>. Любимая игрушка, игра. Мой питомец. Любимые занятия. Любимая сказка. Выходной день. Каникулы.</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i/>
          <w:color w:val="000000"/>
          <w:sz w:val="24"/>
          <w:szCs w:val="24"/>
          <w:lang w:val="ru-RU"/>
        </w:rPr>
        <w:t>Мир вокруг меня</w:t>
      </w:r>
      <w:r>
        <w:rPr>
          <w:rFonts w:cs="Times New Roman" w:ascii="Times New Roman" w:hAnsi="Times New Roman"/>
          <w:color w:val="000000"/>
          <w:sz w:val="24"/>
          <w:szCs w:val="24"/>
          <w:lang w:val="ru-RU"/>
        </w:rPr>
        <w:t xml:space="preserve">. Моя комната (квартира, дом). Моя школа. Мои друзья. Моя малая родина (город, село). </w:t>
      </w:r>
      <w:r>
        <w:rPr>
          <w:rFonts w:cs="Times New Roman" w:ascii="Times New Roman" w:hAnsi="Times New Roman"/>
          <w:color w:val="000000"/>
          <w:sz w:val="24"/>
          <w:szCs w:val="24"/>
        </w:rPr>
        <w:t>Дикие и домашние животные. Погода. Времена года (месяцы).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Родная страна и страны изучаемого языка</w:t>
      </w:r>
      <w:r>
        <w:rPr>
          <w:rFonts w:cs="Times New Roman" w:ascii="Times New Roman" w:hAnsi="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Коммуникативные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Говорение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Коммуникативные умения </w:t>
      </w:r>
      <w:r>
        <w:rPr>
          <w:rFonts w:cs="Times New Roman" w:ascii="Times New Roman" w:hAnsi="Times New Roman"/>
          <w:color w:val="000000"/>
          <w:sz w:val="24"/>
          <w:szCs w:val="24"/>
          <w:u w:val="single"/>
          <w:lang w:val="ru-RU"/>
        </w:rPr>
        <w:t>диалогической</w:t>
      </w:r>
      <w:r>
        <w:rPr>
          <w:rFonts w:cs="Times New Roman" w:ascii="Times New Roman" w:hAnsi="Times New Roman"/>
          <w:color w:val="000000"/>
          <w:sz w:val="24"/>
          <w:szCs w:val="24"/>
          <w:lang w:val="ru-RU"/>
        </w:rPr>
        <w:t xml:space="preserve">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Коммуникативные умения </w:t>
      </w:r>
      <w:r>
        <w:rPr>
          <w:rFonts w:cs="Times New Roman" w:ascii="Times New Roman" w:hAnsi="Times New Roman"/>
          <w:color w:val="000000"/>
          <w:sz w:val="24"/>
          <w:szCs w:val="24"/>
          <w:u w:val="single"/>
          <w:lang w:val="ru-RU"/>
        </w:rPr>
        <w:t>монологической</w:t>
      </w:r>
      <w:r>
        <w:rPr>
          <w:rFonts w:cs="Times New Roman" w:ascii="Times New Roman" w:hAnsi="Times New Roman"/>
          <w:color w:val="000000"/>
          <w:sz w:val="24"/>
          <w:szCs w:val="24"/>
          <w:lang w:val="ru-RU"/>
        </w:rPr>
        <w:t xml:space="preserve">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Аудирование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Смысловое чтение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Тексты для чтения вслух: диалог, рассказ, сказка.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Тексты для чтения: диалог, рассказ, сказка, электронное сообщение личного характера.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Письмо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Создание подписей к картинкам, фотографиям с пояснением, что на них изображено.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Языковые знания и навыки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Фонетическая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Буквы английского алфавита. Фонетически корректное озвучивание букв английского алфавита.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r</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is</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are</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r</w:t>
      </w:r>
      <w:r>
        <w:rPr>
          <w:rFonts w:cs="Times New Roman"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r>
        <w:rPr>
          <w:rFonts w:cs="Times New Roman" w:ascii="Times New Roman" w:hAnsi="Times New Roman"/>
          <w:i/>
          <w:color w:val="000000"/>
          <w:sz w:val="24"/>
          <w:szCs w:val="24"/>
        </w:rPr>
        <w:t>tion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ight</w:t>
      </w:r>
      <w:r>
        <w:rPr>
          <w:rFonts w:cs="Times New Roman" w:ascii="Times New Roman" w:hAnsi="Times New Roman"/>
          <w:color w:val="000000"/>
          <w:sz w:val="24"/>
          <w:szCs w:val="24"/>
          <w:lang w:val="ru-RU"/>
        </w:rPr>
        <w:t>) в односложных, двусложных и многосложных словах.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Вычленение некоторых звуко-буквенных сочетаний при анализе изученных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Графика, орфография и пунктуация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Правильное написание изученных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Правильная расстановка знаков препинания: точки, вопросительного </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Лексическая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Распознавание в письменном и звучащем тексте и употребление в устной </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teen</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ty</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th</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и словосложения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sportsman</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Распознавание в устной и письменной речи интернациональных слов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doctor</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film</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с помощью языковой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Грамматическая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teen</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ty</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th</w:t>
      </w:r>
      <w:r>
        <w:rPr>
          <w:rFonts w:cs="Times New Roman" w:ascii="Times New Roman" w:hAnsi="Times New Roman"/>
          <w:color w:val="000000"/>
          <w:sz w:val="24"/>
          <w:szCs w:val="24"/>
          <w:lang w:val="ru-RU"/>
        </w:rPr>
        <w:t>) и словосложения (</w:t>
      </w:r>
      <w:r>
        <w:rPr>
          <w:rFonts w:cs="Times New Roman" w:ascii="Times New Roman" w:hAnsi="Times New Roman"/>
          <w:i/>
          <w:color w:val="000000"/>
          <w:sz w:val="24"/>
          <w:szCs w:val="24"/>
        </w:rPr>
        <w:t>football</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snowman</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Предложения с начальным </w:t>
      </w:r>
      <w:r>
        <w:rPr>
          <w:rFonts w:cs="Times New Roman" w:ascii="Times New Roman" w:hAnsi="Times New Roman"/>
          <w:i/>
          <w:color w:val="000000"/>
          <w:sz w:val="24"/>
          <w:szCs w:val="24"/>
        </w:rPr>
        <w:t>There + to be</w:t>
      </w:r>
      <w:r>
        <w:rPr>
          <w:rFonts w:cs="Times New Roman" w:ascii="Times New Roman" w:hAnsi="Times New Roman"/>
          <w:color w:val="000000"/>
          <w:sz w:val="24"/>
          <w:szCs w:val="24"/>
        </w:rPr>
        <w:t xml:space="preserve"> в Past Simple Tense (</w:t>
      </w:r>
      <w:r>
        <w:rPr>
          <w:rFonts w:cs="Times New Roman" w:ascii="Times New Roman" w:hAnsi="Times New Roman"/>
          <w:i/>
          <w:color w:val="000000"/>
          <w:sz w:val="24"/>
          <w:szCs w:val="24"/>
        </w:rPr>
        <w:t>There was an old house near the river</w:t>
      </w:r>
      <w:r>
        <w:rPr>
          <w:rFonts w:cs="Times New Roman" w:ascii="Times New Roman" w:hAnsi="Times New Roman"/>
          <w:color w:val="000000"/>
          <w:sz w:val="24"/>
          <w:szCs w:val="24"/>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Побудительные предложения в отрицательной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Don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talk</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please</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форме.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Правильные и неправильные глаголы в </w:t>
      </w:r>
      <w:r>
        <w:rPr>
          <w:rFonts w:cs="Times New Roman" w:ascii="Times New Roman" w:hAnsi="Times New Roman"/>
          <w:color w:val="000000"/>
          <w:sz w:val="24"/>
          <w:szCs w:val="24"/>
        </w:rPr>
        <w:t>Past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Simple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Конструкция </w:t>
      </w:r>
      <w:r>
        <w:rPr>
          <w:rFonts w:cs="Times New Roman" w:ascii="Times New Roman" w:hAnsi="Times New Roman"/>
          <w:i/>
          <w:color w:val="000000"/>
          <w:sz w:val="24"/>
          <w:szCs w:val="24"/>
        </w:rPr>
        <w:t>I’d like to ... (I’d like to read this book.)</w:t>
      </w:r>
      <w:r>
        <w:rPr>
          <w:rFonts w:cs="Times New Roman" w:ascii="Times New Roman" w:hAnsi="Times New Roman"/>
          <w:color w:val="000000"/>
          <w:sz w:val="24"/>
          <w:szCs w:val="24"/>
        </w:rPr>
        <w:t>.</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Конструкции с глаголами на </w:t>
      </w:r>
      <w:r>
        <w:rPr>
          <w:rFonts w:cs="Times New Roman" w:ascii="Times New Roman" w:hAnsi="Times New Roman"/>
          <w:i/>
          <w:color w:val="000000"/>
          <w:sz w:val="24"/>
          <w:szCs w:val="24"/>
        </w:rPr>
        <w:t>-ing: to like/enjoy doing smth (I like riding my bike.).</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Существительные в притяжательном падеже </w:t>
      </w:r>
      <w:r>
        <w:rPr>
          <w:rFonts w:cs="Times New Roman" w:ascii="Times New Roman" w:hAnsi="Times New Roman"/>
          <w:i/>
          <w:color w:val="000000"/>
          <w:sz w:val="24"/>
          <w:szCs w:val="24"/>
        </w:rPr>
        <w:t>(Possessive Case; Ann’s dress, children’s toys, boys’ books)</w:t>
      </w:r>
      <w:r>
        <w:rPr>
          <w:rFonts w:cs="Times New Roman" w:ascii="Times New Roman" w:hAnsi="Times New Roman"/>
          <w:color w:val="000000"/>
          <w:sz w:val="24"/>
          <w:szCs w:val="24"/>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Слова, выражающие количество с исчисляемыми и неисчисляемыми существительными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much</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many</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lot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of</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Личные местоимения в объектном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me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you</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him</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her</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it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us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them</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падеже. Указательные местоимения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this</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these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that</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those</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Неопределённые местоимения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some</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any</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в повествовательных и вопросительных предложениях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Have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you</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got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any</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friends</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Yes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ve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got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some</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Наречия частотности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usually</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often</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Количественные числительные (13–100). Порядковые числительные (1–30).</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Вопросительные слова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when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whose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why</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Предлоги места </w:t>
      </w:r>
      <w:r>
        <w:rPr>
          <w:rFonts w:cs="Times New Roman" w:ascii="Times New Roman" w:hAnsi="Times New Roman"/>
          <w:i/>
          <w:color w:val="000000"/>
          <w:sz w:val="24"/>
          <w:szCs w:val="24"/>
        </w:rPr>
        <w:t>(next to, in front of, behind),</w:t>
      </w:r>
      <w:r>
        <w:rPr>
          <w:rFonts w:cs="Times New Roman" w:ascii="Times New Roman" w:hAnsi="Times New Roman"/>
          <w:color w:val="000000"/>
          <w:sz w:val="24"/>
          <w:szCs w:val="24"/>
        </w:rPr>
        <w:t xml:space="preserve"> направления </w:t>
      </w:r>
      <w:r>
        <w:rPr>
          <w:rFonts w:cs="Times New Roman" w:ascii="Times New Roman" w:hAnsi="Times New Roman"/>
          <w:i/>
          <w:color w:val="000000"/>
          <w:sz w:val="24"/>
          <w:szCs w:val="24"/>
        </w:rPr>
        <w:t>(to),</w:t>
      </w:r>
      <w:r>
        <w:rPr>
          <w:rFonts w:cs="Times New Roman" w:ascii="Times New Roman" w:hAnsi="Times New Roman"/>
          <w:color w:val="000000"/>
          <w:sz w:val="24"/>
          <w:szCs w:val="24"/>
        </w:rPr>
        <w:t xml:space="preserve"> времени </w:t>
      </w:r>
      <w:r>
        <w:rPr>
          <w:rFonts w:cs="Times New Roman" w:ascii="Times New Roman" w:hAnsi="Times New Roman"/>
          <w:i/>
          <w:color w:val="000000"/>
          <w:sz w:val="24"/>
          <w:szCs w:val="24"/>
        </w:rPr>
        <w:t xml:space="preserve">(at, in, on </w:t>
      </w:r>
      <w:r>
        <w:rPr>
          <w:rFonts w:cs="Times New Roman" w:ascii="Times New Roman" w:hAnsi="Times New Roman"/>
          <w:color w:val="000000"/>
          <w:sz w:val="24"/>
          <w:szCs w:val="24"/>
        </w:rPr>
        <w:t xml:space="preserve">в выражениях </w:t>
      </w:r>
      <w:r>
        <w:rPr>
          <w:rFonts w:cs="Times New Roman" w:ascii="Times New Roman" w:hAnsi="Times New Roman"/>
          <w:i/>
          <w:color w:val="000000"/>
          <w:sz w:val="24"/>
          <w:szCs w:val="24"/>
        </w:rPr>
        <w:t>at 5 o’clock, in the morning, on Monday).</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Социокультурные знания и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Компенсаторные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Использование при чтении и аудировании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lineRule="auto" w:line="240" w:before="0" w:after="0"/>
        <w:ind w:left="120"/>
        <w:rPr>
          <w:rFonts w:ascii="Times New Roman" w:hAnsi="Times New Roman" w:cs="Times New Roman"/>
          <w:sz w:val="24"/>
          <w:szCs w:val="24"/>
          <w:lang w:val="ru-RU"/>
        </w:rPr>
      </w:pPr>
      <w:r>
        <w:rPr>
          <w:rFonts w:cs="Times New Roman" w:ascii="Times New Roman" w:hAnsi="Times New Roman"/>
          <w:sz w:val="24"/>
          <w:szCs w:val="24"/>
          <w:lang w:val="ru-RU"/>
        </w:rPr>
      </w:r>
      <w:bookmarkStart w:id="8" w:name="_Toc140053183"/>
      <w:bookmarkStart w:id="9" w:name="_Toc140053183"/>
      <w:bookmarkEnd w:id="9"/>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4 КЛАСС</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Тематическое содержание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 xml:space="preserve">Мир моего «я». </w:t>
      </w:r>
      <w:r>
        <w:rPr>
          <w:rFonts w:cs="Times New Roman" w:ascii="Times New Roman" w:hAnsi="Times New Roman"/>
          <w:color w:val="000000"/>
          <w:sz w:val="24"/>
          <w:szCs w:val="24"/>
          <w:lang w:val="ru-RU"/>
        </w:rPr>
        <w:t>Моя семья. Мой день рождения, подарки. Моя любимая еда. Мой день (распорядок дня, домашние обязанности).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Мир моих увлечений</w:t>
      </w:r>
      <w:r>
        <w:rPr>
          <w:rFonts w:cs="Times New Roman" w:ascii="Times New Roman" w:hAnsi="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Мир вокруг меня</w:t>
      </w:r>
      <w:r>
        <w:rPr>
          <w:rFonts w:cs="Times New Roman" w:ascii="Times New Roman" w:hAnsi="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Родная страна и страны изучаемого языка</w:t>
      </w:r>
      <w:r>
        <w:rPr>
          <w:rFonts w:cs="Times New Roman" w:ascii="Times New Roman" w:hAnsi="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Коммуникативные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Говорение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Коммуникативные умения </w:t>
      </w:r>
      <w:r>
        <w:rPr>
          <w:rFonts w:cs="Times New Roman" w:ascii="Times New Roman" w:hAnsi="Times New Roman"/>
          <w:color w:val="000000"/>
          <w:sz w:val="24"/>
          <w:szCs w:val="24"/>
          <w:u w:val="single"/>
          <w:lang w:val="ru-RU"/>
        </w:rPr>
        <w:t>диалогической</w:t>
      </w:r>
      <w:r>
        <w:rPr>
          <w:rFonts w:cs="Times New Roman" w:ascii="Times New Roman" w:hAnsi="Times New Roman"/>
          <w:color w:val="000000"/>
          <w:sz w:val="24"/>
          <w:szCs w:val="24"/>
          <w:lang w:val="ru-RU"/>
        </w:rPr>
        <w:t xml:space="preserve">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Коммуникативные умения </w:t>
      </w:r>
      <w:r>
        <w:rPr>
          <w:rFonts w:cs="Times New Roman" w:ascii="Times New Roman" w:hAnsi="Times New Roman"/>
          <w:color w:val="000000"/>
          <w:sz w:val="24"/>
          <w:szCs w:val="24"/>
          <w:u w:val="single"/>
          <w:lang w:val="ru-RU"/>
        </w:rPr>
        <w:t>монологической</w:t>
      </w:r>
      <w:r>
        <w:rPr>
          <w:rFonts w:cs="Times New Roman" w:ascii="Times New Roman" w:hAnsi="Times New Roman"/>
          <w:color w:val="000000"/>
          <w:sz w:val="24"/>
          <w:szCs w:val="24"/>
          <w:lang w:val="ru-RU"/>
        </w:rPr>
        <w:t xml:space="preserve">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Краткое устное изложение результатов выполненного несложного проектного задания.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Аудирование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Коммуникативные умения аудирования.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Смысловое чтение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Тексты для чтения вслух: диалог, рассказ, сказка.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Прогнозирование содержания текста на основе заголовка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не сплошных текстов (таблиц, диаграмм) и понимание представленной в них информации.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Письмо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Написание электронного сообщения личного характера с опорой на образец.</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Языковые знания и навыки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Фонетическая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r</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is</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are</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Pr>
          <w:rFonts w:cs="Times New Roman" w:ascii="Times New Roman" w:hAnsi="Times New Roman"/>
          <w:i/>
          <w:color w:val="000000"/>
          <w:sz w:val="24"/>
          <w:szCs w:val="24"/>
        </w:rPr>
        <w:t>r</w:t>
      </w:r>
      <w:r>
        <w:rPr>
          <w:rFonts w:cs="Times New Roman"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r>
        <w:rPr>
          <w:rFonts w:cs="Times New Roman" w:ascii="Times New Roman" w:hAnsi="Times New Roman"/>
          <w:i/>
          <w:color w:val="000000"/>
          <w:sz w:val="24"/>
          <w:szCs w:val="24"/>
        </w:rPr>
        <w:t>tion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ight</w:t>
      </w:r>
      <w:r>
        <w:rPr>
          <w:rFonts w:cs="Times New Roman" w:ascii="Times New Roman" w:hAnsi="Times New Roman"/>
          <w:color w:val="000000"/>
          <w:sz w:val="24"/>
          <w:szCs w:val="24"/>
          <w:lang w:val="ru-RU"/>
        </w:rPr>
        <w:t>) в односложных, двусложных и многосложных словах.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Вычленение некоторых звуко-буквенных сочетаний при анализе изученных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Графика, орфография и пунктуация.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cs="Times New Roman" w:ascii="Times New Roman" w:hAnsi="Times New Roman"/>
          <w:color w:val="000000"/>
          <w:sz w:val="24"/>
          <w:szCs w:val="24"/>
        </w:rPr>
        <w:t>Possessive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Case</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Лексическая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er</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or</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ist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worker</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actor</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artist</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и конверсии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play</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play</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Использование языковой догадки для распознавания интернациональных слов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pilot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film</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Грамматическая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Глаголы в </w:t>
      </w:r>
      <w:r>
        <w:rPr>
          <w:rFonts w:cs="Times New Roman" w:ascii="Times New Roman" w:hAnsi="Times New Roman"/>
          <w:color w:val="000000"/>
          <w:sz w:val="24"/>
          <w:szCs w:val="24"/>
        </w:rPr>
        <w:t>Present</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Past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Simple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Present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Continuous</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Модальные глаголы </w:t>
      </w:r>
      <w:r>
        <w:rPr>
          <w:rFonts w:cs="Times New Roman" w:ascii="Times New Roman" w:hAnsi="Times New Roman"/>
          <w:i/>
          <w:color w:val="000000"/>
          <w:sz w:val="24"/>
          <w:szCs w:val="24"/>
        </w:rPr>
        <w:t>must</w:t>
      </w:r>
      <w:r>
        <w:rPr>
          <w:rFonts w:cs="Times New Roman" w:ascii="Times New Roman" w:hAnsi="Times New Roman"/>
          <w:color w:val="000000"/>
          <w:sz w:val="24"/>
          <w:szCs w:val="24"/>
          <w:lang w:val="ru-RU"/>
        </w:rPr>
        <w:t xml:space="preserve"> и </w:t>
      </w:r>
      <w:r>
        <w:rPr>
          <w:rFonts w:cs="Times New Roman" w:ascii="Times New Roman" w:hAnsi="Times New Roman"/>
          <w:i/>
          <w:color w:val="000000"/>
          <w:sz w:val="24"/>
          <w:szCs w:val="24"/>
        </w:rPr>
        <w:t>have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to</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rPr>
        <w:t xml:space="preserve">Конструкция </w:t>
      </w:r>
      <w:r>
        <w:rPr>
          <w:rFonts w:cs="Times New Roman" w:ascii="Times New Roman" w:hAnsi="Times New Roman"/>
          <w:i/>
          <w:color w:val="000000"/>
          <w:sz w:val="24"/>
          <w:szCs w:val="24"/>
        </w:rPr>
        <w:t>to be going to</w:t>
      </w:r>
      <w:r>
        <w:rPr>
          <w:rFonts w:cs="Times New Roman" w:ascii="Times New Roman" w:hAnsi="Times New Roman"/>
          <w:color w:val="000000"/>
          <w:sz w:val="24"/>
          <w:szCs w:val="24"/>
        </w:rPr>
        <w:t xml:space="preserve"> и Future Simple Tense для выражения будущего действия (</w:t>
      </w:r>
      <w:r>
        <w:rPr>
          <w:rFonts w:cs="Times New Roman" w:ascii="Times New Roman" w:hAnsi="Times New Roman"/>
          <w:i/>
          <w:color w:val="000000"/>
          <w:sz w:val="24"/>
          <w:szCs w:val="24"/>
        </w:rPr>
        <w:t>I am going to have my birthday party on Saturday. Wait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ll</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help</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you</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Отрицательное местоимение </w:t>
      </w:r>
      <w:r>
        <w:rPr>
          <w:rFonts w:cs="Times New Roman" w:ascii="Times New Roman" w:hAnsi="Times New Roman"/>
          <w:i/>
          <w:color w:val="000000"/>
          <w:sz w:val="24"/>
          <w:szCs w:val="24"/>
        </w:rPr>
        <w:t>no</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Степени сравнения прилагательных (формы, образованные по правилу и исключения: </w:t>
      </w:r>
      <w:r>
        <w:rPr>
          <w:rFonts w:cs="Times New Roman" w:ascii="Times New Roman" w:hAnsi="Times New Roman"/>
          <w:i/>
          <w:color w:val="000000"/>
          <w:sz w:val="24"/>
          <w:szCs w:val="24"/>
        </w:rPr>
        <w:t>good</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better</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best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bad</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worse</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worst</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Наречия времени.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Обозначение даты и года. Обозначение времени (</w:t>
      </w:r>
      <w:r>
        <w:rPr>
          <w:rFonts w:cs="Times New Roman" w:ascii="Times New Roman" w:hAnsi="Times New Roman"/>
          <w:i/>
          <w:color w:val="000000"/>
          <w:sz w:val="24"/>
          <w:szCs w:val="24"/>
          <w:lang w:val="ru-RU"/>
        </w:rPr>
        <w:t xml:space="preserve">5 </w:t>
      </w:r>
      <w:r>
        <w:rPr>
          <w:rFonts w:cs="Times New Roman" w:ascii="Times New Roman" w:hAnsi="Times New Roman"/>
          <w:i/>
          <w:color w:val="000000"/>
          <w:sz w:val="24"/>
          <w:szCs w:val="24"/>
        </w:rPr>
        <w:t>o</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clock</w:t>
      </w:r>
      <w:r>
        <w:rPr>
          <w:rFonts w:cs="Times New Roman" w:ascii="Times New Roman" w:hAnsi="Times New Roman"/>
          <w:i/>
          <w:color w:val="000000"/>
          <w:sz w:val="24"/>
          <w:szCs w:val="24"/>
          <w:lang w:val="ru-RU"/>
        </w:rPr>
        <w:t xml:space="preserve">; 3 </w:t>
      </w:r>
      <w:r>
        <w:rPr>
          <w:rFonts w:cs="Times New Roman" w:ascii="Times New Roman" w:hAnsi="Times New Roman"/>
          <w:i/>
          <w:color w:val="000000"/>
          <w:sz w:val="24"/>
          <w:szCs w:val="24"/>
        </w:rPr>
        <w:t>am</w:t>
      </w:r>
      <w:r>
        <w:rPr>
          <w:rFonts w:cs="Times New Roman" w:ascii="Times New Roman" w:hAnsi="Times New Roman"/>
          <w:i/>
          <w:color w:val="000000"/>
          <w:sz w:val="24"/>
          <w:szCs w:val="24"/>
          <w:lang w:val="ru-RU"/>
        </w:rPr>
        <w:t xml:space="preserve">, 2 </w:t>
      </w:r>
      <w:r>
        <w:rPr>
          <w:rFonts w:cs="Times New Roman" w:ascii="Times New Roman" w:hAnsi="Times New Roman"/>
          <w:i/>
          <w:color w:val="000000"/>
          <w:sz w:val="24"/>
          <w:szCs w:val="24"/>
        </w:rPr>
        <w:t>pm</w:t>
      </w:r>
      <w:r>
        <w:rPr>
          <w:rFonts w:cs="Times New Roman" w:ascii="Times New Roman" w:hAnsi="Times New Roman"/>
          <w:color w:val="000000"/>
          <w:sz w:val="24"/>
          <w:szCs w:val="24"/>
          <w:lang w:val="ru-RU"/>
        </w:rPr>
        <w:t>).</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Социокультурные знания и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Компенсаторные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Прогнозирование содержание текста для чтения на основе заголовка.</w:t>
      </w:r>
    </w:p>
    <w:p>
      <w:pPr>
        <w:sectPr>
          <w:type w:val="nextPage"/>
          <w:pgSz w:w="11906" w:h="16383"/>
          <w:pgMar w:left="1440" w:right="1440" w:gutter="0" w:header="0" w:top="1134" w:footer="0" w:bottom="1134"/>
          <w:pgNumType w:fmt="decimal"/>
          <w:formProt w:val="false"/>
          <w:textDirection w:val="lrTb"/>
          <w:docGrid w:type="default" w:linePitch="100" w:charSpace="8192"/>
        </w:sectPr>
        <w:pStyle w:val="Normal"/>
        <w:spacing w:lineRule="auto" w:line="240" w:before="0" w:after="0"/>
        <w:ind w:firstLine="600"/>
        <w:jc w:val="both"/>
        <w:rPr>
          <w:rFonts w:ascii="Times New Roman" w:hAnsi="Times New Roman" w:cs="Times New Roman"/>
          <w:sz w:val="24"/>
          <w:szCs w:val="24"/>
          <w:lang w:val="ru-RU"/>
        </w:rPr>
      </w:pPr>
      <w:bookmarkStart w:id="10" w:name="block-55916607_Копия_1"/>
      <w:r>
        <w:rPr>
          <w:rFonts w:cs="Times New Roman"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bookmarkStart w:id="11" w:name="block-55916607"/>
      <w:bookmarkEnd w:id="10"/>
      <w:bookmarkEnd w:id="11"/>
    </w:p>
    <w:p>
      <w:pPr>
        <w:pStyle w:val="Normal"/>
        <w:spacing w:lineRule="auto" w:line="240" w:before="0" w:after="0"/>
        <w:ind w:left="120"/>
        <w:jc w:val="both"/>
        <w:rPr>
          <w:rFonts w:ascii="Times New Roman" w:hAnsi="Times New Roman" w:cs="Times New Roman"/>
          <w:b/>
          <w:bCs/>
          <w:sz w:val="24"/>
          <w:szCs w:val="24"/>
          <w:lang w:val="ru-RU"/>
        </w:rPr>
      </w:pPr>
      <w:r>
        <w:rPr>
          <w:rFonts w:cs="Times New Roman" w:ascii="Times New Roman" w:hAnsi="Times New Roman"/>
          <w:b/>
          <w:bCs/>
          <w:color w:val="000000"/>
          <w:sz w:val="24"/>
          <w:szCs w:val="24"/>
          <w:lang w:val="ru-RU"/>
        </w:rPr>
        <w:t>ПЛАНИРУЕМЫЕ РЕЗУЛЬТАТЫ ОСВОЕНИЯ ПРОГРАММЫ ПО ИНОСТРАННОМУ (АНГЛИЙСКОМУ) ЯЗЫКУ НА УРОВНЕ НАЧАЛЬНОГО ОБЩЕГО ОБРАЗОВАНИЯ</w:t>
      </w:r>
    </w:p>
    <w:p>
      <w:pPr>
        <w:pStyle w:val="Normal"/>
        <w:spacing w:lineRule="auto" w:line="240" w:before="0" w:after="0"/>
        <w:ind w:left="120"/>
        <w:jc w:val="both"/>
        <w:rPr>
          <w:rFonts w:ascii="Times New Roman" w:hAnsi="Times New Roman" w:cs="Times New Roman"/>
          <w:b/>
          <w:bCs/>
          <w:sz w:val="24"/>
          <w:szCs w:val="24"/>
          <w:lang w:val="ru-RU"/>
        </w:rPr>
      </w:pPr>
      <w:r>
        <w:rPr>
          <w:rFonts w:cs="Times New Roman" w:ascii="Times New Roman" w:hAnsi="Times New Roman"/>
          <w:b/>
          <w:bCs/>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sz w:val="24"/>
          <w:szCs w:val="24"/>
          <w:lang w:val="ru-RU"/>
        </w:rPr>
        <w:t>ЛИЧНОСТНЫЕ РЕЗУЛЬТАТЫ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1) гражданско-патриотического воспитания:</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становление ценностного отношения к своей Родине – России;</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осознание своей этнокультурной и российской гражданской идентичности;</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сопричастность к прошлому, настоящему и будущему своей страны и родного края;</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уважение к своему и другим народам;</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2) духовно-нравственного воспитания:</w:t>
      </w:r>
    </w:p>
    <w:p>
      <w:pPr>
        <w:pStyle w:val="Normal"/>
        <w:numPr>
          <w:ilvl w:val="0"/>
          <w:numId w:val="5"/>
        </w:numPr>
        <w:spacing w:lineRule="auto" w:line="240" w:before="0" w:after="0"/>
        <w:jc w:val="both"/>
        <w:rPr>
          <w:rFonts w:ascii="Times New Roman" w:hAnsi="Times New Roman" w:cs="Times New Roman"/>
          <w:sz w:val="24"/>
          <w:szCs w:val="24"/>
        </w:rPr>
      </w:pPr>
      <w:r>
        <w:rPr>
          <w:rFonts w:cs="Times New Roman" w:ascii="Times New Roman" w:hAnsi="Times New Roman"/>
          <w:color w:val="000000"/>
          <w:sz w:val="24"/>
          <w:szCs w:val="24"/>
        </w:rPr>
        <w:t>признание индивидуальности каждого человека;</w:t>
      </w:r>
    </w:p>
    <w:p>
      <w:pPr>
        <w:pStyle w:val="Normal"/>
        <w:numPr>
          <w:ilvl w:val="0"/>
          <w:numId w:val="5"/>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проявление сопереживания, уважения и доброжелательности;</w:t>
      </w:r>
    </w:p>
    <w:p>
      <w:pPr>
        <w:pStyle w:val="Normal"/>
        <w:numPr>
          <w:ilvl w:val="0"/>
          <w:numId w:val="5"/>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3) эстетического воспитания:</w:t>
      </w:r>
    </w:p>
    <w:p>
      <w:pPr>
        <w:pStyle w:val="Normal"/>
        <w:numPr>
          <w:ilvl w:val="0"/>
          <w:numId w:val="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pStyle w:val="Normal"/>
        <w:numPr>
          <w:ilvl w:val="0"/>
          <w:numId w:val="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стремление к самовыражению в разных видах художественной деятельности.</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pPr>
        <w:pStyle w:val="Normal"/>
        <w:numPr>
          <w:ilvl w:val="0"/>
          <w:numId w:val="7"/>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pPr>
        <w:pStyle w:val="Normal"/>
        <w:numPr>
          <w:ilvl w:val="0"/>
          <w:numId w:val="7"/>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бережное отношение к физическому и психическому здоровью.</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5) трудового воспитания:</w:t>
      </w:r>
    </w:p>
    <w:p>
      <w:pPr>
        <w:pStyle w:val="Normal"/>
        <w:numPr>
          <w:ilvl w:val="0"/>
          <w:numId w:val="8"/>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6) экологического воспитания:</w:t>
      </w:r>
    </w:p>
    <w:p>
      <w:pPr>
        <w:pStyle w:val="Normal"/>
        <w:numPr>
          <w:ilvl w:val="0"/>
          <w:numId w:val="9"/>
        </w:numPr>
        <w:spacing w:lineRule="auto" w:line="240" w:before="0" w:after="0"/>
        <w:jc w:val="both"/>
        <w:rPr>
          <w:rFonts w:ascii="Times New Roman" w:hAnsi="Times New Roman" w:cs="Times New Roman"/>
          <w:sz w:val="24"/>
          <w:szCs w:val="24"/>
        </w:rPr>
      </w:pPr>
      <w:r>
        <w:rPr>
          <w:rFonts w:cs="Times New Roman" w:ascii="Times New Roman" w:hAnsi="Times New Roman"/>
          <w:color w:val="000000"/>
          <w:sz w:val="24"/>
          <w:szCs w:val="24"/>
        </w:rPr>
        <w:t>бережное отношение к природе;</w:t>
      </w:r>
    </w:p>
    <w:p>
      <w:pPr>
        <w:pStyle w:val="Normal"/>
        <w:numPr>
          <w:ilvl w:val="0"/>
          <w:numId w:val="9"/>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неприятие действий, приносящих ей вред.</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7) ценности научного познания:</w:t>
      </w:r>
    </w:p>
    <w:p>
      <w:pPr>
        <w:pStyle w:val="Normal"/>
        <w:numPr>
          <w:ilvl w:val="0"/>
          <w:numId w:val="10"/>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первоначальные представления о научной картине мира;</w:t>
      </w:r>
    </w:p>
    <w:p>
      <w:pPr>
        <w:pStyle w:val="Normal"/>
        <w:numPr>
          <w:ilvl w:val="0"/>
          <w:numId w:val="10"/>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pPr>
        <w:pStyle w:val="Normal"/>
        <w:spacing w:lineRule="auto" w:line="240" w:before="0" w:after="0"/>
        <w:ind w:left="120"/>
        <w:rPr>
          <w:rFonts w:ascii="Times New Roman" w:hAnsi="Times New Roman" w:cs="Times New Roman"/>
          <w:sz w:val="24"/>
          <w:szCs w:val="24"/>
          <w:lang w:val="ru-RU"/>
        </w:rPr>
      </w:pPr>
      <w:r>
        <w:rPr>
          <w:rFonts w:cs="Times New Roman" w:ascii="Times New Roman" w:hAnsi="Times New Roman"/>
          <w:sz w:val="24"/>
          <w:szCs w:val="24"/>
          <w:lang w:val="ru-RU"/>
        </w:rPr>
      </w:r>
      <w:bookmarkStart w:id="12" w:name="_Toc140053186"/>
      <w:bookmarkStart w:id="13" w:name="_Toc140053186"/>
      <w:bookmarkEnd w:id="13"/>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МЕТАПРЕДМЕТНЫЕ РЕЗУЛЬТАТЫ</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Познавательные универсальные учебные действия</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Базовые логические действия:</w:t>
      </w:r>
    </w:p>
    <w:p>
      <w:pPr>
        <w:pStyle w:val="Normal"/>
        <w:numPr>
          <w:ilvl w:val="0"/>
          <w:numId w:val="1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объекты, устанавливать основания для сравнения, устанавливать аналогии;</w:t>
      </w:r>
    </w:p>
    <w:p>
      <w:pPr>
        <w:pStyle w:val="Normal"/>
        <w:numPr>
          <w:ilvl w:val="0"/>
          <w:numId w:val="1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объединять части объекта (объекты) по определённому признаку;</w:t>
      </w:r>
    </w:p>
    <w:p>
      <w:pPr>
        <w:pStyle w:val="Normal"/>
        <w:numPr>
          <w:ilvl w:val="0"/>
          <w:numId w:val="1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pPr>
        <w:pStyle w:val="Normal"/>
        <w:numPr>
          <w:ilvl w:val="0"/>
          <w:numId w:val="1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pPr>
        <w:pStyle w:val="Normal"/>
        <w:numPr>
          <w:ilvl w:val="0"/>
          <w:numId w:val="1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pPr>
        <w:pStyle w:val="Normal"/>
        <w:numPr>
          <w:ilvl w:val="0"/>
          <w:numId w:val="1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Базовые исследовательские действия</w:t>
      </w:r>
      <w:r>
        <w:rPr>
          <w:rFonts w:cs="Times New Roman" w:ascii="Times New Roman" w:hAnsi="Times New Roman"/>
          <w:color w:val="000000"/>
          <w:sz w:val="24"/>
          <w:szCs w:val="24"/>
        </w:rPr>
        <w:t>:</w:t>
      </w:r>
    </w:p>
    <w:p>
      <w:pPr>
        <w:pStyle w:val="Normal"/>
        <w:numPr>
          <w:ilvl w:val="0"/>
          <w:numId w:val="1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pPr>
        <w:pStyle w:val="Normal"/>
        <w:numPr>
          <w:ilvl w:val="0"/>
          <w:numId w:val="1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pPr>
        <w:pStyle w:val="Normal"/>
        <w:numPr>
          <w:ilvl w:val="0"/>
          <w:numId w:val="1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pPr>
        <w:pStyle w:val="Normal"/>
        <w:numPr>
          <w:ilvl w:val="0"/>
          <w:numId w:val="1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pPr>
        <w:pStyle w:val="Normal"/>
        <w:numPr>
          <w:ilvl w:val="0"/>
          <w:numId w:val="1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pPr>
        <w:pStyle w:val="Normal"/>
        <w:numPr>
          <w:ilvl w:val="0"/>
          <w:numId w:val="1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Работа с информацией:</w:t>
      </w:r>
    </w:p>
    <w:p>
      <w:pPr>
        <w:pStyle w:val="Normal"/>
        <w:numPr>
          <w:ilvl w:val="0"/>
          <w:numId w:val="13"/>
        </w:numPr>
        <w:spacing w:lineRule="auto" w:line="240" w:before="0" w:after="0"/>
        <w:jc w:val="both"/>
        <w:rPr>
          <w:rFonts w:ascii="Times New Roman" w:hAnsi="Times New Roman" w:cs="Times New Roman"/>
          <w:sz w:val="24"/>
          <w:szCs w:val="24"/>
        </w:rPr>
      </w:pPr>
      <w:r>
        <w:rPr>
          <w:rFonts w:cs="Times New Roman" w:ascii="Times New Roman" w:hAnsi="Times New Roman"/>
          <w:color w:val="000000"/>
          <w:sz w:val="24"/>
          <w:szCs w:val="24"/>
        </w:rPr>
        <w:t>выбирать источник получения информации;</w:t>
      </w:r>
    </w:p>
    <w:p>
      <w:pPr>
        <w:pStyle w:val="Normal"/>
        <w:numPr>
          <w:ilvl w:val="0"/>
          <w:numId w:val="13"/>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pPr>
        <w:pStyle w:val="Normal"/>
        <w:numPr>
          <w:ilvl w:val="0"/>
          <w:numId w:val="13"/>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pPr>
        <w:pStyle w:val="Normal"/>
        <w:numPr>
          <w:ilvl w:val="0"/>
          <w:numId w:val="13"/>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pPr>
        <w:pStyle w:val="Normal"/>
        <w:numPr>
          <w:ilvl w:val="0"/>
          <w:numId w:val="13"/>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pPr>
        <w:pStyle w:val="Normal"/>
        <w:numPr>
          <w:ilvl w:val="0"/>
          <w:numId w:val="13"/>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самостоятельно создавать схемы, таблицы для представления информации.</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Коммуникативные универсальные учебные действия</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pPr>
        <w:pStyle w:val="Normal"/>
        <w:numPr>
          <w:ilvl w:val="0"/>
          <w:numId w:val="1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признавать возможность существования разных точек зрения;</w:t>
      </w:r>
    </w:p>
    <w:p>
      <w:pPr>
        <w:pStyle w:val="Normal"/>
        <w:numPr>
          <w:ilvl w:val="0"/>
          <w:numId w:val="1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корректно и аргументированно высказывать своё мнение;</w:t>
      </w:r>
    </w:p>
    <w:p>
      <w:pPr>
        <w:pStyle w:val="Normal"/>
        <w:numPr>
          <w:ilvl w:val="0"/>
          <w:numId w:val="1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строить речевое высказывание в соответствии с поставленной задачей;</w:t>
      </w:r>
    </w:p>
    <w:p>
      <w:pPr>
        <w:pStyle w:val="Normal"/>
        <w:numPr>
          <w:ilvl w:val="0"/>
          <w:numId w:val="1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создавать устные и письменные тексты (описание, рассуждение, повествование);</w:t>
      </w:r>
    </w:p>
    <w:p>
      <w:pPr>
        <w:pStyle w:val="Normal"/>
        <w:numPr>
          <w:ilvl w:val="0"/>
          <w:numId w:val="14"/>
        </w:numPr>
        <w:spacing w:lineRule="auto" w:line="240" w:before="0" w:after="0"/>
        <w:jc w:val="both"/>
        <w:rPr>
          <w:rFonts w:ascii="Times New Roman" w:hAnsi="Times New Roman" w:cs="Times New Roman"/>
          <w:sz w:val="24"/>
          <w:szCs w:val="24"/>
        </w:rPr>
      </w:pPr>
      <w:r>
        <w:rPr>
          <w:rFonts w:cs="Times New Roman" w:ascii="Times New Roman" w:hAnsi="Times New Roman"/>
          <w:color w:val="000000"/>
          <w:sz w:val="24"/>
          <w:szCs w:val="24"/>
        </w:rPr>
        <w:t>готовить небольшие публичные выступления;</w:t>
      </w:r>
    </w:p>
    <w:p>
      <w:pPr>
        <w:pStyle w:val="Normal"/>
        <w:numPr>
          <w:ilvl w:val="0"/>
          <w:numId w:val="1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подбирать иллюстративный материал (рисунки, фото, плакаты) к тексту выступления.</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Регулятивные универсальные учебные действия</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Самоорганизация:</w:t>
      </w:r>
    </w:p>
    <w:p>
      <w:pPr>
        <w:pStyle w:val="Normal"/>
        <w:numPr>
          <w:ilvl w:val="0"/>
          <w:numId w:val="15"/>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планировать действия по решению учебной задачи для получения результата;</w:t>
      </w:r>
    </w:p>
    <w:p>
      <w:pPr>
        <w:pStyle w:val="Normal"/>
        <w:numPr>
          <w:ilvl w:val="0"/>
          <w:numId w:val="15"/>
        </w:numPr>
        <w:spacing w:lineRule="auto" w:line="240" w:before="0" w:after="0"/>
        <w:jc w:val="both"/>
        <w:rPr>
          <w:rFonts w:ascii="Times New Roman" w:hAnsi="Times New Roman" w:cs="Times New Roman"/>
          <w:sz w:val="24"/>
          <w:szCs w:val="24"/>
        </w:rPr>
      </w:pPr>
      <w:r>
        <w:rPr>
          <w:rFonts w:cs="Times New Roman" w:ascii="Times New Roman" w:hAnsi="Times New Roman"/>
          <w:color w:val="000000"/>
          <w:sz w:val="24"/>
          <w:szCs w:val="24"/>
        </w:rPr>
        <w:t>выстраивать последовательность выбранных действий.</w:t>
      </w:r>
    </w:p>
    <w:p>
      <w:pPr>
        <w:pStyle w:val="Normal"/>
        <w:spacing w:lineRule="auto" w:line="240" w:before="0" w:after="0"/>
        <w:ind w:left="120"/>
        <w:jc w:val="both"/>
        <w:rPr>
          <w:rFonts w:ascii="Times New Roman" w:hAnsi="Times New Roman" w:cs="Times New Roman"/>
          <w:sz w:val="24"/>
          <w:szCs w:val="24"/>
        </w:rPr>
      </w:pPr>
      <w:r>
        <w:rPr>
          <w:rFonts w:cs="Times New Roman" w:ascii="Times New Roman" w:hAnsi="Times New Roman"/>
          <w:b/>
          <w:color w:val="000000"/>
          <w:sz w:val="24"/>
          <w:szCs w:val="24"/>
        </w:rPr>
        <w:t>Совместная деятельность</w:t>
      </w:r>
    </w:p>
    <w:p>
      <w:pPr>
        <w:pStyle w:val="Normal"/>
        <w:numPr>
          <w:ilvl w:val="0"/>
          <w:numId w:val="16"/>
        </w:numPr>
        <w:spacing w:lineRule="auto" w:line="240" w:before="0" w:after="0"/>
        <w:jc w:val="both"/>
        <w:rPr>
          <w:rFonts w:ascii="Times New Roman" w:hAnsi="Times New Roman" w:cs="Times New Roman"/>
          <w:sz w:val="24"/>
          <w:szCs w:val="24"/>
          <w:lang w:val="ru-RU"/>
        </w:rPr>
      </w:pPr>
      <w:bookmarkStart w:id="14" w:name="_Toc108096413"/>
      <w:bookmarkEnd w:id="14"/>
      <w:r>
        <w:rPr>
          <w:rFonts w:cs="Times New Roman"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проявлять готовность руководить, выполнять поручения, подчиняться;</w:t>
      </w:r>
    </w:p>
    <w:p>
      <w:pPr>
        <w:pStyle w:val="Normal"/>
        <w:numPr>
          <w:ilvl w:val="0"/>
          <w:numId w:val="1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ответственно выполнять свою часть работы;</w:t>
      </w:r>
    </w:p>
    <w:p>
      <w:pPr>
        <w:pStyle w:val="Normal"/>
        <w:numPr>
          <w:ilvl w:val="0"/>
          <w:numId w:val="1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свой вклад в общий результат;</w:t>
      </w:r>
    </w:p>
    <w:p>
      <w:pPr>
        <w:pStyle w:val="Normal"/>
        <w:numPr>
          <w:ilvl w:val="0"/>
          <w:numId w:val="1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выполнять совместные проектные задания с опорой на предложенные образцы.</w:t>
      </w:r>
    </w:p>
    <w:p>
      <w:pPr>
        <w:pStyle w:val="Normal"/>
        <w:spacing w:lineRule="auto" w:line="240" w:before="0" w:after="0"/>
        <w:ind w:left="120"/>
        <w:rPr>
          <w:rFonts w:ascii="Times New Roman" w:hAnsi="Times New Roman" w:cs="Times New Roman"/>
          <w:sz w:val="24"/>
          <w:szCs w:val="24"/>
          <w:lang w:val="ru-RU"/>
        </w:rPr>
      </w:pPr>
      <w:r>
        <w:rPr>
          <w:rFonts w:cs="Times New Roman" w:ascii="Times New Roman" w:hAnsi="Times New Roman"/>
          <w:sz w:val="24"/>
          <w:szCs w:val="24"/>
          <w:lang w:val="ru-RU"/>
        </w:rPr>
      </w:r>
      <w:bookmarkStart w:id="15" w:name="_Toc140053187"/>
      <w:bookmarkStart w:id="16" w:name="_Toc134720971"/>
      <w:bookmarkStart w:id="17" w:name="_Toc140053187"/>
      <w:bookmarkStart w:id="18" w:name="_Toc134720971"/>
      <w:bookmarkEnd w:id="17"/>
      <w:bookmarkEnd w:id="18"/>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ПРЕДМЕТНЫЕ РЕЗУЛЬТАТЫ</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 концу обучения во</w:t>
      </w:r>
      <w:r>
        <w:rPr>
          <w:rFonts w:cs="Times New Roman" w:ascii="Times New Roman" w:hAnsi="Times New Roman"/>
          <w:b/>
          <w:color w:val="000000"/>
          <w:sz w:val="24"/>
          <w:szCs w:val="24"/>
          <w:lang w:val="ru-RU"/>
        </w:rPr>
        <w:t xml:space="preserve"> </w:t>
      </w:r>
      <w:r>
        <w:rPr>
          <w:rFonts w:cs="Times New Roman" w:ascii="Times New Roman" w:hAnsi="Times New Roman"/>
          <w:b/>
          <w:i/>
          <w:color w:val="000000"/>
          <w:sz w:val="24"/>
          <w:szCs w:val="24"/>
          <w:lang w:val="ru-RU"/>
        </w:rPr>
        <w:t>2 классе</w:t>
      </w:r>
      <w:r>
        <w:rPr>
          <w:rFonts w:cs="Times New Roman" w:ascii="Times New Roman" w:hAnsi="Times New Roman"/>
          <w:i/>
          <w:color w:val="000000"/>
          <w:sz w:val="24"/>
          <w:szCs w:val="24"/>
          <w:lang w:val="ru-RU"/>
        </w:rPr>
        <w:t xml:space="preserve"> </w:t>
      </w:r>
      <w:r>
        <w:rPr>
          <w:rFonts w:cs="Times New Roman" w:ascii="Times New Roman" w:hAnsi="Times New Roman"/>
          <w:color w:val="000000"/>
          <w:sz w:val="24"/>
          <w:szCs w:val="24"/>
          <w:lang w:val="ru-RU"/>
        </w:rPr>
        <w:t>обучающийся получит следующие предметные результаты:</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Коммуникативные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Говорение: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Аудирование: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воспринимать на слух и понимать речь учителя и других обучающихся;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Смысловое чтение: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Письмо: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писать с опорой на образец короткие поздравления с праздниками (с днём рождения, Новым годом).</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Языковые знания и навыки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Фонетическая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новые слова согласно основным правилам чтения;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Графика, орфография и пунктуация: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правильно писать изученные слова;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заполнять пропуски словами; дописывать предложения;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Лексическая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языковую догадку в распознавании интернациональных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Грамматическая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нераспространённые и распространённые простые предложения;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Pr>
          <w:rFonts w:cs="Times New Roman" w:ascii="Times New Roman" w:hAnsi="Times New Roman"/>
          <w:color w:val="000000"/>
          <w:sz w:val="24"/>
          <w:szCs w:val="24"/>
        </w:rPr>
        <w:t>It</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be</w:t>
      </w:r>
      <w:r>
        <w:rPr>
          <w:rFonts w:cs="Times New Roman" w:ascii="Times New Roman" w:hAnsi="Times New Roman"/>
          <w:color w:val="000000"/>
          <w:sz w:val="24"/>
          <w:szCs w:val="24"/>
          <w:lang w:val="ru-RU"/>
        </w:rPr>
        <w:t xml:space="preserve"> в </w:t>
      </w:r>
      <w:r>
        <w:rPr>
          <w:rFonts w:cs="Times New Roman" w:ascii="Times New Roman" w:hAnsi="Times New Roman"/>
          <w:color w:val="000000"/>
          <w:sz w:val="24"/>
          <w:szCs w:val="24"/>
        </w:rPr>
        <w:t>Present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Simple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speaks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English</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want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dance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skate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well</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предложения с глаголом-связкой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be</w:t>
      </w:r>
      <w:r>
        <w:rPr>
          <w:rFonts w:cs="Times New Roman" w:ascii="Times New Roman" w:hAnsi="Times New Roman"/>
          <w:color w:val="000000"/>
          <w:sz w:val="24"/>
          <w:szCs w:val="24"/>
          <w:lang w:val="ru-RU"/>
        </w:rPr>
        <w:t xml:space="preserve"> в </w:t>
      </w:r>
      <w:r>
        <w:rPr>
          <w:rFonts w:cs="Times New Roman" w:ascii="Times New Roman" w:hAnsi="Times New Roman"/>
          <w:color w:val="000000"/>
          <w:sz w:val="24"/>
          <w:szCs w:val="24"/>
        </w:rPr>
        <w:t>Present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Simple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xml:space="preserve"> в составе таких фраз, как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m</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Dima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m</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eight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m</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fine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m</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sorry</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It</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What</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s</w:t>
      </w:r>
      <w:r>
        <w:rPr>
          <w:rFonts w:cs="Times New Roman" w:ascii="Times New Roman" w:hAnsi="Times New Roman"/>
          <w:i/>
          <w:color w:val="000000"/>
          <w:sz w:val="24"/>
          <w:szCs w:val="24"/>
          <w:lang w:val="ru-RU"/>
        </w:rPr>
        <w:t xml:space="preserve"> ...?;</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предложения с краткими глагольными формами;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Come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please</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настоящее простое время (</w:t>
      </w:r>
      <w:r>
        <w:rPr>
          <w:rFonts w:cs="Times New Roman" w:ascii="Times New Roman" w:hAnsi="Times New Roman"/>
          <w:color w:val="000000"/>
          <w:sz w:val="24"/>
          <w:szCs w:val="24"/>
        </w:rPr>
        <w:t>Present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Simple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глагольную конструкцию </w:t>
      </w:r>
      <w:r>
        <w:rPr>
          <w:rFonts w:cs="Times New Roman" w:ascii="Times New Roman" w:hAnsi="Times New Roman"/>
          <w:i/>
          <w:color w:val="000000"/>
          <w:sz w:val="24"/>
          <w:szCs w:val="24"/>
        </w:rPr>
        <w:t>have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got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ve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got</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Have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you</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got</w:t>
      </w:r>
      <w:r>
        <w:rPr>
          <w:rFonts w:cs="Times New Roman" w:ascii="Times New Roman" w:hAnsi="Times New Roman"/>
          <w:i/>
          <w:color w:val="000000"/>
          <w:sz w:val="24"/>
          <w:szCs w:val="24"/>
          <w:lang w:val="ru-RU"/>
        </w:rPr>
        <w:t xml:space="preserve"> ...?);</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модальный глагол </w:t>
      </w:r>
      <w:r>
        <w:rPr>
          <w:rFonts w:cs="Times New Roman" w:ascii="Times New Roman" w:hAnsi="Times New Roman"/>
          <w:i/>
          <w:color w:val="000000"/>
          <w:sz w:val="24"/>
          <w:szCs w:val="24"/>
          <w:lang w:val="ru-RU"/>
        </w:rPr>
        <w:t>с</w:t>
      </w:r>
      <w:r>
        <w:rPr>
          <w:rFonts w:cs="Times New Roman" w:ascii="Times New Roman" w:hAnsi="Times New Roman"/>
          <w:i/>
          <w:color w:val="000000"/>
          <w:sz w:val="24"/>
          <w:szCs w:val="24"/>
        </w:rPr>
        <w:t>an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color w:val="000000"/>
          <w:sz w:val="24"/>
          <w:szCs w:val="24"/>
          <w:lang w:val="ru-RU"/>
        </w:rPr>
        <w:t xml:space="preserve"> для выражения умения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ride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bike</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и отсутствия умения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ride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bike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can</w:t>
      </w:r>
      <w:r>
        <w:rPr>
          <w:rFonts w:cs="Times New Roman" w:ascii="Times New Roman" w:hAnsi="Times New Roman"/>
          <w:color w:val="000000"/>
          <w:sz w:val="24"/>
          <w:szCs w:val="24"/>
          <w:lang w:val="ru-RU"/>
        </w:rPr>
        <w:t xml:space="preserve"> для получения разрешения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Can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go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out</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pen</w:t>
      </w:r>
      <w:r>
        <w:rPr>
          <w:rFonts w:cs="Times New Roman" w:ascii="Times New Roman" w:hAnsi="Times New Roman"/>
          <w:color w:val="000000"/>
          <w:sz w:val="24"/>
          <w:szCs w:val="24"/>
          <w:lang w:val="ru-RU"/>
        </w:rPr>
        <w:t xml:space="preserve"> – </w:t>
      </w:r>
      <w:r>
        <w:rPr>
          <w:rFonts w:cs="Times New Roman" w:ascii="Times New Roman" w:hAnsi="Times New Roman"/>
          <w:i/>
          <w:color w:val="000000"/>
          <w:sz w:val="24"/>
          <w:szCs w:val="24"/>
        </w:rPr>
        <w:t>pens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man</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men</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личные и притяжательные местоимения;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Pr>
          <w:rFonts w:cs="Times New Roman" w:ascii="Times New Roman" w:hAnsi="Times New Roman"/>
          <w:i/>
          <w:color w:val="000000"/>
          <w:sz w:val="24"/>
          <w:szCs w:val="24"/>
        </w:rPr>
        <w:t>this</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these</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количественные числительные (1–12);</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вопросительные слова </w:t>
      </w:r>
      <w:r>
        <w:rPr>
          <w:rFonts w:cs="Times New Roman" w:ascii="Times New Roman" w:hAnsi="Times New Roman"/>
          <w:i/>
          <w:color w:val="000000"/>
          <w:sz w:val="24"/>
          <w:szCs w:val="24"/>
        </w:rPr>
        <w:t>who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what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how</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where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how</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many</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предлоги места </w:t>
      </w:r>
      <w:r>
        <w:rPr>
          <w:rFonts w:cs="Times New Roman" w:ascii="Times New Roman" w:hAnsi="Times New Roman"/>
          <w:i/>
          <w:color w:val="000000"/>
          <w:sz w:val="24"/>
          <w:szCs w:val="24"/>
        </w:rPr>
        <w:t>on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near</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under</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союзы </w:t>
      </w:r>
      <w:r>
        <w:rPr>
          <w:rFonts w:cs="Times New Roman" w:ascii="Times New Roman" w:hAnsi="Times New Roman"/>
          <w:i/>
          <w:color w:val="000000"/>
          <w:sz w:val="24"/>
          <w:szCs w:val="24"/>
        </w:rPr>
        <w:t>and</w:t>
      </w:r>
      <w:r>
        <w:rPr>
          <w:rFonts w:cs="Times New Roman" w:ascii="Times New Roman" w:hAnsi="Times New Roman"/>
          <w:color w:val="000000"/>
          <w:sz w:val="24"/>
          <w:szCs w:val="24"/>
          <w:lang w:val="ru-RU"/>
        </w:rPr>
        <w:t xml:space="preserve"> и </w:t>
      </w:r>
      <w:r>
        <w:rPr>
          <w:rFonts w:cs="Times New Roman" w:ascii="Times New Roman" w:hAnsi="Times New Roman"/>
          <w:i/>
          <w:color w:val="000000"/>
          <w:sz w:val="24"/>
          <w:szCs w:val="24"/>
        </w:rPr>
        <w:t>but</w:t>
      </w:r>
      <w:r>
        <w:rPr>
          <w:rFonts w:cs="Times New Roman" w:ascii="Times New Roman" w:hAnsi="Times New Roman"/>
          <w:color w:val="000000"/>
          <w:sz w:val="24"/>
          <w:szCs w:val="24"/>
          <w:lang w:val="ru-RU"/>
        </w:rPr>
        <w:t xml:space="preserve"> (при однородных членах).</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Социокультурные знания и умения</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знать названия родной страны и страны/стран изучаемого языка и их столиц.</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 концу обучения в</w:t>
      </w:r>
      <w:r>
        <w:rPr>
          <w:rFonts w:cs="Times New Roman" w:ascii="Times New Roman" w:hAnsi="Times New Roman"/>
          <w:b/>
          <w:color w:val="000000"/>
          <w:sz w:val="24"/>
          <w:szCs w:val="24"/>
          <w:lang w:val="ru-RU"/>
        </w:rPr>
        <w:t xml:space="preserve"> </w:t>
      </w:r>
      <w:r>
        <w:rPr>
          <w:rFonts w:cs="Times New Roman" w:ascii="Times New Roman" w:hAnsi="Times New Roman"/>
          <w:b/>
          <w:i/>
          <w:color w:val="000000"/>
          <w:sz w:val="24"/>
          <w:szCs w:val="24"/>
          <w:lang w:val="ru-RU"/>
        </w:rPr>
        <w:t>3 классе</w:t>
      </w:r>
      <w:r>
        <w:rPr>
          <w:rFonts w:cs="Times New Roman" w:ascii="Times New Roman" w:hAnsi="Times New Roman"/>
          <w:i/>
          <w:color w:val="000000"/>
          <w:sz w:val="24"/>
          <w:szCs w:val="24"/>
          <w:lang w:val="ru-RU"/>
        </w:rPr>
        <w:t xml:space="preserve"> </w:t>
      </w:r>
      <w:r>
        <w:rPr>
          <w:rFonts w:cs="Times New Roman" w:ascii="Times New Roman" w:hAnsi="Times New Roman"/>
          <w:color w:val="000000"/>
          <w:sz w:val="24"/>
          <w:szCs w:val="24"/>
          <w:lang w:val="ru-RU"/>
        </w:rPr>
        <w:t>обучающийся получит следующие предметные результаты:</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Коммуникативные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Говорение: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Аудирование: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Смысловое чтение: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Письмо: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создавать подписи к иллюстрациям с пояснением, что на них изображено.</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Языковые знания и навыки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Фонетическая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применять правила чтения гласных в третьем типе слога (гласная + </w:t>
      </w:r>
      <w:r>
        <w:rPr>
          <w:rFonts w:cs="Times New Roman" w:ascii="Times New Roman" w:hAnsi="Times New Roman"/>
          <w:i/>
          <w:color w:val="000000"/>
          <w:sz w:val="24"/>
          <w:szCs w:val="24"/>
        </w:rPr>
        <w:t>r</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применять правила чтения сложных сочетаний букв (например,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tion</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ight</w:t>
      </w:r>
      <w:r>
        <w:rPr>
          <w:rFonts w:cs="Times New Roman" w:ascii="Times New Roman" w:hAnsi="Times New Roman"/>
          <w:color w:val="000000"/>
          <w:sz w:val="24"/>
          <w:szCs w:val="24"/>
          <w:lang w:val="ru-RU"/>
        </w:rPr>
        <w:t>) в односложных, двусложных и многосложных словах (</w:t>
      </w:r>
      <w:r>
        <w:rPr>
          <w:rFonts w:cs="Times New Roman" w:ascii="Times New Roman" w:hAnsi="Times New Roman"/>
          <w:i/>
          <w:color w:val="000000"/>
          <w:sz w:val="24"/>
          <w:szCs w:val="24"/>
        </w:rPr>
        <w:t>international</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night</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новые слова согласно основным правилам чтения;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Графика, орфография и пунктуация: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правильно писать изученные слова;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Лексическая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teen</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ty</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th</w:t>
      </w:r>
      <w:r>
        <w:rPr>
          <w:rFonts w:cs="Times New Roman" w:ascii="Times New Roman" w:hAnsi="Times New Roman"/>
          <w:color w:val="000000"/>
          <w:sz w:val="24"/>
          <w:szCs w:val="24"/>
          <w:lang w:val="ru-RU"/>
        </w:rPr>
        <w:t>) и словосложения (</w:t>
      </w:r>
      <w:r>
        <w:rPr>
          <w:rFonts w:cs="Times New Roman" w:ascii="Times New Roman" w:hAnsi="Times New Roman"/>
          <w:i/>
          <w:color w:val="000000"/>
          <w:sz w:val="24"/>
          <w:szCs w:val="24"/>
        </w:rPr>
        <w:t>football</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snowman</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Грамматическая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Don</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talk</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please</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be</w:t>
      </w:r>
      <w:r>
        <w:rPr>
          <w:rFonts w:cs="Times New Roman" w:ascii="Times New Roman" w:hAnsi="Times New Roman"/>
          <w:color w:val="000000"/>
          <w:sz w:val="24"/>
          <w:szCs w:val="24"/>
          <w:lang w:val="ru-RU"/>
        </w:rPr>
        <w:t xml:space="preserve"> в </w:t>
      </w:r>
      <w:r>
        <w:rPr>
          <w:rFonts w:cs="Times New Roman" w:ascii="Times New Roman" w:hAnsi="Times New Roman"/>
          <w:color w:val="000000"/>
          <w:sz w:val="24"/>
          <w:szCs w:val="24"/>
        </w:rPr>
        <w:t>Past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Simple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xml:space="preserve">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was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bridge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across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river</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There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were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mountains</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south</w:t>
      </w:r>
      <w:r>
        <w:rPr>
          <w:rFonts w:cs="Times New Roman" w:ascii="Times New Roman" w:hAnsi="Times New Roman"/>
          <w:i/>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конструкции с глаголами на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ing</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like</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enjoy</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doing</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something</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конструкцию </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d</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like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правильные и неправильные глаголы в </w:t>
      </w:r>
      <w:r>
        <w:rPr>
          <w:rFonts w:cs="Times New Roman" w:ascii="Times New Roman" w:hAnsi="Times New Roman"/>
          <w:color w:val="000000"/>
          <w:sz w:val="24"/>
          <w:szCs w:val="24"/>
        </w:rPr>
        <w:t>Past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Simple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существительные в притяжательном падеже (</w:t>
      </w:r>
      <w:r>
        <w:rPr>
          <w:rFonts w:cs="Times New Roman" w:ascii="Times New Roman" w:hAnsi="Times New Roman"/>
          <w:color w:val="000000"/>
          <w:sz w:val="24"/>
          <w:szCs w:val="24"/>
        </w:rPr>
        <w:t>Possessive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Case</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cs="Times New Roman" w:ascii="Times New Roman" w:hAnsi="Times New Roman"/>
          <w:i/>
          <w:color w:val="000000"/>
          <w:sz w:val="24"/>
          <w:szCs w:val="24"/>
        </w:rPr>
        <w:t>much</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many</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lot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of</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наречия частотности </w:t>
      </w:r>
      <w:r>
        <w:rPr>
          <w:rFonts w:cs="Times New Roman" w:ascii="Times New Roman" w:hAnsi="Times New Roman"/>
          <w:i/>
          <w:color w:val="000000"/>
          <w:sz w:val="24"/>
          <w:szCs w:val="24"/>
        </w:rPr>
        <w:t>usually</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often</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личные местоимения в объектном падеже;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Pr>
          <w:rFonts w:cs="Times New Roman" w:ascii="Times New Roman" w:hAnsi="Times New Roman"/>
          <w:i/>
          <w:color w:val="000000"/>
          <w:sz w:val="24"/>
          <w:szCs w:val="24"/>
        </w:rPr>
        <w:t>that</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those</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неопределённые местоимения </w:t>
      </w:r>
      <w:r>
        <w:rPr>
          <w:rFonts w:cs="Times New Roman" w:ascii="Times New Roman" w:hAnsi="Times New Roman"/>
          <w:i/>
          <w:color w:val="000000"/>
          <w:sz w:val="24"/>
          <w:szCs w:val="24"/>
        </w:rPr>
        <w:t>some</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any</w:t>
      </w:r>
      <w:r>
        <w:rPr>
          <w:rFonts w:cs="Times New Roman" w:ascii="Times New Roman" w:hAnsi="Times New Roman"/>
          <w:color w:val="000000"/>
          <w:sz w:val="24"/>
          <w:szCs w:val="24"/>
          <w:lang w:val="ru-RU"/>
        </w:rPr>
        <w:t xml:space="preserve"> в повествовательных и вопросительных предложениях;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вопросительные слова </w:t>
      </w:r>
      <w:r>
        <w:rPr>
          <w:rFonts w:cs="Times New Roman" w:ascii="Times New Roman" w:hAnsi="Times New Roman"/>
          <w:i/>
          <w:color w:val="000000"/>
          <w:sz w:val="24"/>
          <w:szCs w:val="24"/>
        </w:rPr>
        <w:t>when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whose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why</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количественные числительные (13–100);</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порядковые числительные (1–30);</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предлог направления движения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went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Moscow</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last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year</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предлоги места </w:t>
      </w:r>
      <w:r>
        <w:rPr>
          <w:rFonts w:cs="Times New Roman" w:ascii="Times New Roman" w:hAnsi="Times New Roman"/>
          <w:i/>
          <w:color w:val="000000"/>
          <w:sz w:val="24"/>
          <w:szCs w:val="24"/>
        </w:rPr>
        <w:t>next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front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of</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behind</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предлоги времени: </w:t>
      </w:r>
      <w:r>
        <w:rPr>
          <w:rFonts w:cs="Times New Roman" w:ascii="Times New Roman" w:hAnsi="Times New Roman"/>
          <w:i/>
          <w:color w:val="000000"/>
          <w:sz w:val="24"/>
          <w:szCs w:val="24"/>
        </w:rPr>
        <w:t>at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on</w:t>
      </w:r>
      <w:r>
        <w:rPr>
          <w:rFonts w:cs="Times New Roman" w:ascii="Times New Roman" w:hAnsi="Times New Roman"/>
          <w:color w:val="000000"/>
          <w:sz w:val="24"/>
          <w:szCs w:val="24"/>
          <w:lang w:val="ru-RU"/>
        </w:rPr>
        <w:t xml:space="preserve"> в выражениях </w:t>
      </w:r>
      <w:r>
        <w:rPr>
          <w:rFonts w:cs="Times New Roman" w:ascii="Times New Roman" w:hAnsi="Times New Roman"/>
          <w:i/>
          <w:color w:val="000000"/>
          <w:sz w:val="24"/>
          <w:szCs w:val="24"/>
        </w:rPr>
        <w:t>at</w:t>
      </w:r>
      <w:r>
        <w:rPr>
          <w:rFonts w:cs="Times New Roman" w:ascii="Times New Roman" w:hAnsi="Times New Roman"/>
          <w:i/>
          <w:color w:val="000000"/>
          <w:sz w:val="24"/>
          <w:szCs w:val="24"/>
          <w:lang w:val="ru-RU"/>
        </w:rPr>
        <w:t xml:space="preserve"> 4 </w:t>
      </w:r>
      <w:r>
        <w:rPr>
          <w:rFonts w:cs="Times New Roman" w:ascii="Times New Roman" w:hAnsi="Times New Roman"/>
          <w:i/>
          <w:color w:val="000000"/>
          <w:sz w:val="24"/>
          <w:szCs w:val="24"/>
        </w:rPr>
        <w:t>o</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clock</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in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morning</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on</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Monday</w:t>
      </w:r>
      <w:r>
        <w:rPr>
          <w:rFonts w:cs="Times New Roman" w:ascii="Times New Roman" w:hAnsi="Times New Roman"/>
          <w:color w:val="000000"/>
          <w:sz w:val="24"/>
          <w:szCs w:val="24"/>
          <w:lang w:val="ru-RU"/>
        </w:rPr>
        <w:t>.</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Социокультурные знания и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кратко представлять свою страну и страну/страны изучаемого языка на английском языке.</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 концу обучения в</w:t>
      </w:r>
      <w:r>
        <w:rPr>
          <w:rFonts w:cs="Times New Roman" w:ascii="Times New Roman" w:hAnsi="Times New Roman"/>
          <w:b/>
          <w:color w:val="000000"/>
          <w:sz w:val="24"/>
          <w:szCs w:val="24"/>
          <w:lang w:val="ru-RU"/>
        </w:rPr>
        <w:t xml:space="preserve"> </w:t>
      </w:r>
      <w:r>
        <w:rPr>
          <w:rFonts w:cs="Times New Roman" w:ascii="Times New Roman" w:hAnsi="Times New Roman"/>
          <w:b/>
          <w:i/>
          <w:color w:val="000000"/>
          <w:sz w:val="24"/>
          <w:szCs w:val="24"/>
          <w:lang w:val="ru-RU"/>
        </w:rPr>
        <w:t>4 классе</w:t>
      </w:r>
      <w:r>
        <w:rPr>
          <w:rFonts w:cs="Times New Roman" w:ascii="Times New Roman" w:hAnsi="Times New Roman"/>
          <w:color w:val="000000"/>
          <w:sz w:val="24"/>
          <w:szCs w:val="24"/>
          <w:lang w:val="ru-RU"/>
        </w:rPr>
        <w:t xml:space="preserve"> обучающийся получит следующие предметные результаты:</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Коммуникативные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Говорение: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Аудирование: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Смысловое чтение: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прогнозировать содержание текста на основе заголовка;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Письмо: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писать с опорой на образец электронное сообщение личного характера (объём сообщения – до 50 слов).</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Языковые знания и навыки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Фонетическая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читать новые слова согласно основным правилам чтения;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Графика, орфография и пунктуация: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правильно писать изученные слова;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Лексическая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Pr>
          <w:rFonts w:cs="Times New Roman" w:ascii="Times New Roman" w:hAnsi="Times New Roman"/>
          <w:i/>
          <w:color w:val="000000"/>
          <w:sz w:val="24"/>
          <w:szCs w:val="24"/>
        </w:rPr>
        <w:t>er</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or</w:t>
      </w:r>
      <w:r>
        <w:rPr>
          <w:rFonts w:cs="Times New Roman" w:ascii="Times New Roman" w:hAnsi="Times New Roman"/>
          <w:i/>
          <w:color w:val="000000"/>
          <w:sz w:val="24"/>
          <w:szCs w:val="24"/>
          <w:lang w:val="ru-RU"/>
        </w:rPr>
        <w:t>, -</w:t>
      </w:r>
      <w:r>
        <w:rPr>
          <w:rFonts w:cs="Times New Roman" w:ascii="Times New Roman" w:hAnsi="Times New Roman"/>
          <w:i/>
          <w:color w:val="000000"/>
          <w:sz w:val="24"/>
          <w:szCs w:val="24"/>
        </w:rPr>
        <w:t>ist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teacher</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actor</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artist</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словосложения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blackboard</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 xml:space="preserve">, конверсии </w:t>
      </w:r>
      <w:r>
        <w:rPr>
          <w:rFonts w:cs="Times New Roman" w:ascii="Times New Roman" w:hAnsi="Times New Roman"/>
          <w:i/>
          <w:color w:val="000000"/>
          <w:sz w:val="24"/>
          <w:szCs w:val="24"/>
          <w:lang w:val="ru-RU"/>
        </w:rPr>
        <w:t>(</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play</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a</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play</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Грамматическая сторона речи: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w:t>
      </w:r>
      <w:r>
        <w:rPr>
          <w:rFonts w:cs="Times New Roman" w:ascii="Times New Roman" w:hAnsi="Times New Roman"/>
          <w:color w:val="000000"/>
          <w:sz w:val="24"/>
          <w:szCs w:val="24"/>
        </w:rPr>
        <w:t>Present</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Continuous</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конструкцию </w:t>
      </w:r>
      <w:r>
        <w:rPr>
          <w:rFonts w:cs="Times New Roman" w:ascii="Times New Roman" w:hAnsi="Times New Roman"/>
          <w:i/>
          <w:color w:val="000000"/>
          <w:sz w:val="24"/>
          <w:szCs w:val="24"/>
        </w:rPr>
        <w:t>to</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going</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to</w:t>
      </w:r>
      <w:r>
        <w:rPr>
          <w:rFonts w:cs="Times New Roman" w:ascii="Times New Roman" w:hAnsi="Times New Roman"/>
          <w:color w:val="000000"/>
          <w:sz w:val="24"/>
          <w:szCs w:val="24"/>
          <w:lang w:val="ru-RU"/>
        </w:rPr>
        <w:t xml:space="preserve"> и </w:t>
      </w:r>
      <w:r>
        <w:rPr>
          <w:rFonts w:cs="Times New Roman" w:ascii="Times New Roman" w:hAnsi="Times New Roman"/>
          <w:color w:val="000000"/>
          <w:sz w:val="24"/>
          <w:szCs w:val="24"/>
        </w:rPr>
        <w:t>Future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Simple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Tense</w:t>
      </w:r>
      <w:r>
        <w:rPr>
          <w:rFonts w:cs="Times New Roman" w:ascii="Times New Roman" w:hAnsi="Times New Roman"/>
          <w:color w:val="000000"/>
          <w:sz w:val="24"/>
          <w:szCs w:val="24"/>
          <w:lang w:val="ru-RU"/>
        </w:rPr>
        <w:t xml:space="preserve"> для выражения будущего действия;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модальные глаголы долженствования </w:t>
      </w:r>
      <w:r>
        <w:rPr>
          <w:rFonts w:cs="Times New Roman" w:ascii="Times New Roman" w:hAnsi="Times New Roman"/>
          <w:i/>
          <w:color w:val="000000"/>
          <w:sz w:val="24"/>
          <w:szCs w:val="24"/>
        </w:rPr>
        <w:t>must</w:t>
      </w:r>
      <w:r>
        <w:rPr>
          <w:rFonts w:cs="Times New Roman" w:ascii="Times New Roman" w:hAnsi="Times New Roman"/>
          <w:color w:val="000000"/>
          <w:sz w:val="24"/>
          <w:szCs w:val="24"/>
          <w:lang w:val="ru-RU"/>
        </w:rPr>
        <w:t xml:space="preserve"> и </w:t>
      </w:r>
      <w:r>
        <w:rPr>
          <w:rFonts w:cs="Times New Roman" w:ascii="Times New Roman" w:hAnsi="Times New Roman"/>
          <w:i/>
          <w:color w:val="000000"/>
          <w:sz w:val="24"/>
          <w:szCs w:val="24"/>
        </w:rPr>
        <w:t>have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to</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отрицательное местоимение </w:t>
      </w:r>
      <w:r>
        <w:rPr>
          <w:rFonts w:cs="Times New Roman" w:ascii="Times New Roman" w:hAnsi="Times New Roman"/>
          <w:i/>
          <w:color w:val="000000"/>
          <w:sz w:val="24"/>
          <w:szCs w:val="24"/>
        </w:rPr>
        <w:t>no</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cs="Times New Roman" w:ascii="Times New Roman" w:hAnsi="Times New Roman"/>
          <w:i/>
          <w:color w:val="000000"/>
          <w:sz w:val="24"/>
          <w:szCs w:val="24"/>
        </w:rPr>
        <w:t>good</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better</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best</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bad</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worse</w:t>
      </w:r>
      <w:r>
        <w:rPr>
          <w:rFonts w:cs="Times New Roman" w:ascii="Times New Roman" w:hAnsi="Times New Roman"/>
          <w:i/>
          <w:color w:val="000000"/>
          <w:sz w:val="24"/>
          <w:szCs w:val="24"/>
          <w:lang w:val="ru-RU"/>
        </w:rPr>
        <w:t xml:space="preserve"> – (</w:t>
      </w:r>
      <w:r>
        <w:rPr>
          <w:rFonts w:cs="Times New Roman" w:ascii="Times New Roman" w:hAnsi="Times New Roman"/>
          <w:i/>
          <w:color w:val="000000"/>
          <w:sz w:val="24"/>
          <w:szCs w:val="24"/>
        </w:rPr>
        <w:t>the</w:t>
      </w:r>
      <w:r>
        <w:rPr>
          <w:rFonts w:cs="Times New Roman" w:ascii="Times New Roman" w:hAnsi="Times New Roman"/>
          <w:i/>
          <w:color w:val="000000"/>
          <w:sz w:val="24"/>
          <w:szCs w:val="24"/>
          <w:lang w:val="ru-RU"/>
        </w:rPr>
        <w:t xml:space="preserve">) </w:t>
      </w:r>
      <w:r>
        <w:rPr>
          <w:rFonts w:cs="Times New Roman" w:ascii="Times New Roman" w:hAnsi="Times New Roman"/>
          <w:i/>
          <w:color w:val="000000"/>
          <w:sz w:val="24"/>
          <w:szCs w:val="24"/>
        </w:rPr>
        <w:t>worst</w:t>
      </w:r>
      <w:r>
        <w:rPr>
          <w:rFonts w:cs="Times New Roman" w:ascii="Times New Roman" w:hAnsi="Times New Roman"/>
          <w:i/>
          <w:color w:val="000000"/>
          <w:sz w:val="24"/>
          <w:szCs w:val="24"/>
          <w:lang w:val="ru-RU"/>
        </w:rPr>
        <w:t>)</w:t>
      </w:r>
      <w:r>
        <w:rPr>
          <w:rFonts w:cs="Times New Roman" w:ascii="Times New Roman" w:hAnsi="Times New Roman"/>
          <w:color w:val="000000"/>
          <w:sz w:val="24"/>
          <w:szCs w:val="24"/>
          <w:lang w:val="ru-RU"/>
        </w:rPr>
        <w:t>;</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наречия времени;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обозначение даты и года;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 употреблять в устной и письменной речи обозначение времени.</w:t>
      </w:r>
    </w:p>
    <w:p>
      <w:pPr>
        <w:pStyle w:val="Normal"/>
        <w:spacing w:lineRule="auto" w:line="240" w:before="0" w:after="0"/>
        <w:ind w:left="12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Социокультурные знания и умения: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знать названия родной страны и страны/стран изучаемого языка;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иметь представление о некоторых литературных персонажах;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иметь представление о небольших произведениях детского фольклора (рифмовки, песни);</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auto" w:line="240" w:before="0" w:after="0"/>
        <w:ind w:firstLine="600"/>
        <w:jc w:val="both"/>
        <w:rPr>
          <w:lang w:val="ru-RU"/>
        </w:rPr>
      </w:pPr>
      <w:bookmarkStart w:id="19" w:name="block-55916608_Копия_1"/>
      <w:r>
        <w:rPr>
          <w:rFonts w:cs="Times New Roman" w:ascii="Times New Roman" w:hAnsi="Times New Roman"/>
          <w:color w:val="000000"/>
          <w:sz w:val="24"/>
          <w:szCs w:val="24"/>
          <w:lang w:val="ru-RU"/>
        </w:rPr>
        <w:t>кратко представлять свою страну на иностранном языке в рамках изучаемой т</w:t>
      </w:r>
      <w:r>
        <w:rPr>
          <w:rFonts w:ascii="Times New Roman" w:hAnsi="Times New Roman"/>
          <w:color w:val="000000"/>
          <w:sz w:val="28"/>
          <w:lang w:val="ru-RU"/>
        </w:rPr>
        <w:t>ематики.</w:t>
      </w:r>
      <w:bookmarkStart w:id="20" w:name="block-55916608"/>
      <w:bookmarkEnd w:id="19"/>
    </w:p>
    <w:p>
      <w:pPr>
        <w:pStyle w:val="Normal"/>
        <w:spacing w:before="0" w:after="0"/>
        <w:ind w:left="120"/>
        <w:rPr/>
      </w:pPr>
      <w:bookmarkStart w:id="21" w:name="block-55916605"/>
      <w:bookmarkEnd w:id="20"/>
      <w:bookmarkEnd w:id="21"/>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4" w:type="dxa"/>
        <w:jc w:val="left"/>
        <w:tblInd w:w="215" w:type="dxa"/>
        <w:tblLayout w:type="fixed"/>
        <w:tblCellMar>
          <w:top w:w="50" w:type="dxa"/>
          <w:left w:w="100" w:type="dxa"/>
          <w:bottom w:w="0" w:type="dxa"/>
          <w:right w:w="108" w:type="dxa"/>
        </w:tblCellMar>
        <w:tblLook w:val="04a0"/>
      </w:tblPr>
      <w:tblGrid>
        <w:gridCol w:w="648"/>
        <w:gridCol w:w="3529"/>
        <w:gridCol w:w="1275"/>
        <w:gridCol w:w="2284"/>
        <w:gridCol w:w="2421"/>
        <w:gridCol w:w="3436"/>
      </w:tblGrid>
      <w:tr>
        <w:trPr>
          <w:trHeight w:val="144" w:hRule="atLeast"/>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lineRule="auto" w:line="240" w:before="0" w:after="0"/>
              <w:ind w:left="135"/>
              <w:rPr/>
            </w:pPr>
            <w:r>
              <w:rPr/>
            </w:r>
          </w:p>
        </w:tc>
        <w:tc>
          <w:tcPr>
            <w:tcW w:w="352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Наименование разделов и тем программы</w:t>
            </w:r>
          </w:p>
          <w:p>
            <w:pPr>
              <w:pStyle w:val="Normal"/>
              <w:spacing w:lineRule="auto" w:line="240" w:before="0" w:after="0"/>
              <w:ind w:left="135"/>
              <w:rPr/>
            </w:pPr>
            <w:r>
              <w:rPr/>
            </w:r>
          </w:p>
        </w:tc>
        <w:tc>
          <w:tcPr>
            <w:tcW w:w="5980"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b/>
                <w:color w:val="000000"/>
                <w:sz w:val="24"/>
              </w:rPr>
              <w:t>Количество часов</w:t>
            </w:r>
          </w:p>
        </w:tc>
        <w:tc>
          <w:tcPr>
            <w:tcW w:w="34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Электронные (цифровые) образовательные ресурсы</w:t>
            </w:r>
          </w:p>
          <w:p>
            <w:pPr>
              <w:pStyle w:val="Normal"/>
              <w:spacing w:lineRule="auto" w:line="240" w:before="0" w:after="0"/>
              <w:ind w:left="135"/>
              <w:rPr/>
            </w:pPr>
            <w:r>
              <w:rPr/>
            </w:r>
          </w:p>
        </w:tc>
      </w:tr>
      <w:tr>
        <w:trPr>
          <w:trHeight w:val="144" w:hRule="atLeast"/>
        </w:trPr>
        <w:tc>
          <w:tcPr>
            <w:tcW w:w="648"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3529"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Всего</w:t>
            </w:r>
          </w:p>
          <w:p>
            <w:pPr>
              <w:pStyle w:val="Normal"/>
              <w:spacing w:lineRule="auto" w:line="240" w:before="0" w:after="0"/>
              <w:ind w:left="135"/>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Контрольные работы</w:t>
            </w:r>
          </w:p>
          <w:p>
            <w:pPr>
              <w:pStyle w:val="Normal"/>
              <w:spacing w:lineRule="auto" w:line="240" w:before="0" w:after="0"/>
              <w:ind w:left="135"/>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Практические работы</w:t>
            </w:r>
          </w:p>
          <w:p>
            <w:pPr>
              <w:pStyle w:val="Normal"/>
              <w:spacing w:lineRule="auto" w:line="240" w:before="0" w:after="0"/>
              <w:ind w:left="135"/>
              <w:rPr/>
            </w:pPr>
            <w:r>
              <w:rPr/>
            </w:r>
          </w:p>
        </w:tc>
        <w:tc>
          <w:tcPr>
            <w:tcW w:w="3436"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Приветствие\знакомство</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семья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день рождения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любимая еда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1.5</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27</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любимый цвет, игрушка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7</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Любимые занятия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питомец</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Выходной день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2.5</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17</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школа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Мои друзья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малая родина (город, село)</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12</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Названия родной страны и страны/стран изучаемого языка; их столиц</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Произведения детского фольклора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Литературные персонажи детских книг</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Праздники родной страны и страны/стран изучаемого языка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4.5</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12</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ОБЩЕЕ КОЛИЧЕСТВО ЧАСОВ ПО ПРОГРАММЕ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lineRule="auto" w:line="240"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594" w:type="dxa"/>
        <w:jc w:val="left"/>
        <w:tblInd w:w="215" w:type="dxa"/>
        <w:tblLayout w:type="fixed"/>
        <w:tblCellMar>
          <w:top w:w="50" w:type="dxa"/>
          <w:left w:w="100" w:type="dxa"/>
          <w:bottom w:w="0" w:type="dxa"/>
          <w:right w:w="108" w:type="dxa"/>
        </w:tblCellMar>
        <w:tblLook w:val="04a0"/>
      </w:tblPr>
      <w:tblGrid>
        <w:gridCol w:w="648"/>
        <w:gridCol w:w="3522"/>
        <w:gridCol w:w="1274"/>
        <w:gridCol w:w="2289"/>
        <w:gridCol w:w="2420"/>
        <w:gridCol w:w="3440"/>
      </w:tblGrid>
      <w:tr>
        <w:trPr>
          <w:trHeight w:val="144" w:hRule="atLeast"/>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lineRule="auto" w:line="240" w:before="0" w:after="0"/>
              <w:ind w:left="135"/>
              <w:rPr/>
            </w:pPr>
            <w:r>
              <w:rPr/>
            </w:r>
          </w:p>
        </w:tc>
        <w:tc>
          <w:tcPr>
            <w:tcW w:w="35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Наименование разделов и тем программы</w:t>
            </w:r>
          </w:p>
          <w:p>
            <w:pPr>
              <w:pStyle w:val="Normal"/>
              <w:spacing w:lineRule="auto" w:line="240" w:before="0" w:after="0"/>
              <w:ind w:left="135"/>
              <w:rPr/>
            </w:pPr>
            <w:r>
              <w:rPr/>
            </w: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b/>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Электронные (цифровые) образовательные ресурсы</w:t>
            </w:r>
          </w:p>
          <w:p>
            <w:pPr>
              <w:pStyle w:val="Normal"/>
              <w:spacing w:lineRule="auto" w:line="240" w:before="0" w:after="0"/>
              <w:ind w:left="135"/>
              <w:rPr/>
            </w:pPr>
            <w:r>
              <w:rPr/>
            </w:r>
          </w:p>
        </w:tc>
      </w:tr>
      <w:tr>
        <w:trPr>
          <w:trHeight w:val="144" w:hRule="atLeast"/>
        </w:trPr>
        <w:tc>
          <w:tcPr>
            <w:tcW w:w="648"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3522"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Всего</w:t>
            </w:r>
          </w:p>
          <w:p>
            <w:pPr>
              <w:pStyle w:val="Normal"/>
              <w:spacing w:lineRule="auto" w:line="240" w:before="0" w:after="0"/>
              <w:ind w:left="135"/>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Контрольные работы</w:t>
            </w:r>
          </w:p>
          <w:p>
            <w:pPr>
              <w:pStyle w:val="Normal"/>
              <w:spacing w:lineRule="auto" w:line="240" w:before="0" w:after="0"/>
              <w:ind w:left="135"/>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Практические работы</w:t>
            </w:r>
          </w:p>
          <w:p>
            <w:pPr>
              <w:pStyle w:val="Normal"/>
              <w:spacing w:lineRule="auto" w:line="240" w:before="0" w:after="0"/>
              <w:ind w:left="135"/>
              <w:rPr/>
            </w:pPr>
            <w:r>
              <w:rPr/>
            </w:r>
          </w:p>
        </w:tc>
        <w:tc>
          <w:tcPr>
            <w:tcW w:w="3440"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семья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день рождения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любимая еда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день (распорядок дня)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15</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Любимая игрушка, игра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питомец</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Любимые занятия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Любимая сказка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Выходной день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2.6</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Каникулы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2.7</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23</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комната (квартира, дом)</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школа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Мои друзья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малая родина (город, село)</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Дикие и домашние животные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3.6</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Погода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3.7</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Времена года (месяцы)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3.8</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19</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Произведения детского фольклора и литературные персонажи детских книг</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Праздники родной страны и стран изучаемого языка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11</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lineRule="auto" w:line="240"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594" w:type="dxa"/>
        <w:jc w:val="left"/>
        <w:tblInd w:w="215" w:type="dxa"/>
        <w:tblLayout w:type="fixed"/>
        <w:tblCellMar>
          <w:top w:w="50" w:type="dxa"/>
          <w:left w:w="100" w:type="dxa"/>
          <w:bottom w:w="0" w:type="dxa"/>
          <w:right w:w="108" w:type="dxa"/>
        </w:tblCellMar>
        <w:tblLook w:val="04a0"/>
      </w:tblPr>
      <w:tblGrid>
        <w:gridCol w:w="648"/>
        <w:gridCol w:w="3522"/>
        <w:gridCol w:w="1274"/>
        <w:gridCol w:w="2289"/>
        <w:gridCol w:w="2420"/>
        <w:gridCol w:w="3440"/>
      </w:tblGrid>
      <w:tr>
        <w:trPr>
          <w:trHeight w:val="144" w:hRule="atLeast"/>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lineRule="auto" w:line="240" w:before="0" w:after="0"/>
              <w:ind w:left="135"/>
              <w:rPr/>
            </w:pPr>
            <w:r>
              <w:rPr/>
            </w:r>
          </w:p>
        </w:tc>
        <w:tc>
          <w:tcPr>
            <w:tcW w:w="35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Наименование разделов и тем программы</w:t>
            </w:r>
          </w:p>
          <w:p>
            <w:pPr>
              <w:pStyle w:val="Normal"/>
              <w:spacing w:lineRule="auto" w:line="240" w:before="0" w:after="0"/>
              <w:ind w:left="135"/>
              <w:rPr/>
            </w:pPr>
            <w:r>
              <w:rPr/>
            </w: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b/>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Электронные (цифровые) образовательные ресурсы</w:t>
            </w:r>
          </w:p>
          <w:p>
            <w:pPr>
              <w:pStyle w:val="Normal"/>
              <w:spacing w:lineRule="auto" w:line="240" w:before="0" w:after="0"/>
              <w:ind w:left="135"/>
              <w:rPr/>
            </w:pPr>
            <w:r>
              <w:rPr/>
            </w:r>
          </w:p>
        </w:tc>
      </w:tr>
      <w:tr>
        <w:trPr>
          <w:trHeight w:val="144" w:hRule="atLeast"/>
        </w:trPr>
        <w:tc>
          <w:tcPr>
            <w:tcW w:w="648"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3522"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Всего</w:t>
            </w:r>
          </w:p>
          <w:p>
            <w:pPr>
              <w:pStyle w:val="Normal"/>
              <w:spacing w:lineRule="auto" w:line="240" w:before="0" w:after="0"/>
              <w:ind w:left="135"/>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Контрольные работы</w:t>
            </w:r>
          </w:p>
          <w:p>
            <w:pPr>
              <w:pStyle w:val="Normal"/>
              <w:spacing w:lineRule="auto" w:line="240" w:before="0" w:after="0"/>
              <w:ind w:left="135"/>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Практические работы</w:t>
            </w:r>
          </w:p>
          <w:p>
            <w:pPr>
              <w:pStyle w:val="Normal"/>
              <w:spacing w:lineRule="auto" w:line="240" w:before="0" w:after="0"/>
              <w:ind w:left="135"/>
              <w:rPr/>
            </w:pPr>
            <w:r>
              <w:rPr/>
            </w:r>
          </w:p>
        </w:tc>
        <w:tc>
          <w:tcPr>
            <w:tcW w:w="3440"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семья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день рождения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любимая еда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день (распорядок дня, домашние обязанности)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15</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Любимая игрушка, игра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питомец</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Любимые занятия. Занятия спортом</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Любимая сказка/история/рассказ</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Выходной день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2.6</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Каникулы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2.7</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17</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комната (квартира, дом), предметы мебели и интерьера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школа, любимые учебные предметы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Мои друзья, их внешность и черты характера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малая родина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Путешествия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3.6</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Дикие и домашние животные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3.7</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Погода. Времена года (месяцы)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3.8</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Покупки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3.9</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23</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Произведения детского фольклора. Литературные персонажи детских книг</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Праздники родной страны и стран изучаемого языка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13</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4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lineRule="auto" w:line="240" w:before="0" w:after="0"/>
        <w:ind w:left="120"/>
        <w:rPr/>
      </w:pPr>
      <w:bookmarkStart w:id="22" w:name="block-55916606"/>
      <w:bookmarkStart w:id="23" w:name="block-55916605_Копия_1"/>
      <w:bookmarkEnd w:id="22"/>
      <w:bookmarkEnd w:id="23"/>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lineRule="auto" w:line="240"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4" w:type="dxa"/>
        <w:jc w:val="left"/>
        <w:tblInd w:w="215" w:type="dxa"/>
        <w:tblLayout w:type="fixed"/>
        <w:tblCellMar>
          <w:top w:w="50" w:type="dxa"/>
          <w:left w:w="100" w:type="dxa"/>
          <w:bottom w:w="0" w:type="dxa"/>
          <w:right w:w="108" w:type="dxa"/>
        </w:tblCellMar>
        <w:tblLook w:val="04a0"/>
      </w:tblPr>
      <w:tblGrid>
        <w:gridCol w:w="573"/>
        <w:gridCol w:w="3815"/>
        <w:gridCol w:w="1275"/>
        <w:gridCol w:w="1984"/>
        <w:gridCol w:w="1984"/>
        <w:gridCol w:w="1702"/>
        <w:gridCol w:w="2260"/>
      </w:tblGrid>
      <w:tr>
        <w:trPr>
          <w:trHeight w:val="144" w:hRule="atLeast"/>
        </w:trPr>
        <w:tc>
          <w:tcPr>
            <w:tcW w:w="5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lineRule="auto" w:line="240" w:before="0" w:after="0"/>
              <w:ind w:left="135"/>
              <w:rPr/>
            </w:pPr>
            <w:r>
              <w:rPr/>
            </w:r>
          </w:p>
        </w:tc>
        <w:tc>
          <w:tcPr>
            <w:tcW w:w="3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Тема урока</w:t>
            </w:r>
          </w:p>
          <w:p>
            <w:pPr>
              <w:pStyle w:val="Normal"/>
              <w:spacing w:lineRule="auto" w:line="240" w:before="0" w:after="0"/>
              <w:ind w:left="135"/>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b/>
                <w:color w:val="000000"/>
                <w:sz w:val="24"/>
              </w:rPr>
              <w:t>Количество часов</w:t>
            </w:r>
          </w:p>
        </w:tc>
        <w:tc>
          <w:tcPr>
            <w:tcW w:w="1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Дата изучения</w:t>
            </w:r>
          </w:p>
          <w:p>
            <w:pPr>
              <w:pStyle w:val="Normal"/>
              <w:spacing w:lineRule="auto" w:line="240" w:before="0" w:after="0"/>
              <w:ind w:left="135"/>
              <w:rPr/>
            </w:pPr>
            <w:r>
              <w:rPr/>
            </w:r>
          </w:p>
        </w:tc>
        <w:tc>
          <w:tcPr>
            <w:tcW w:w="22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Электронные цифровые образовательные ресурсы</w:t>
            </w:r>
          </w:p>
          <w:p>
            <w:pPr>
              <w:pStyle w:val="Normal"/>
              <w:spacing w:lineRule="auto" w:line="240" w:before="0" w:after="0"/>
              <w:ind w:left="135"/>
              <w:rPr/>
            </w:pPr>
            <w:r>
              <w:rPr/>
            </w:r>
          </w:p>
        </w:tc>
      </w:tr>
      <w:tr>
        <w:trPr>
          <w:trHeight w:val="144" w:hRule="atLeast"/>
        </w:trPr>
        <w:tc>
          <w:tcPr>
            <w:tcW w:w="573"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3815"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Всего</w:t>
            </w:r>
          </w:p>
          <w:p>
            <w:pPr>
              <w:pStyle w:val="Normal"/>
              <w:spacing w:lineRule="auto" w:line="240" w:before="0" w:after="0"/>
              <w:ind w:left="135"/>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Контрольные работы</w:t>
            </w:r>
          </w:p>
          <w:p>
            <w:pPr>
              <w:pStyle w:val="Normal"/>
              <w:spacing w:lineRule="auto" w:line="240" w:before="0" w:after="0"/>
              <w:ind w:left="135"/>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Практические работы</w:t>
            </w:r>
          </w:p>
          <w:p>
            <w:pPr>
              <w:pStyle w:val="Normal"/>
              <w:spacing w:lineRule="auto" w:line="240" w:before="0" w:after="0"/>
              <w:ind w:left="135"/>
              <w:rPr/>
            </w:pPr>
            <w:r>
              <w:rPr/>
            </w:r>
          </w:p>
        </w:tc>
        <w:tc>
          <w:tcPr>
            <w:tcW w:w="1702"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2260"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Знакомство (приветствие и прощание)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Знакомство (как тебя зовут?)</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Знакомство (как у тебя дела?)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семья (представляем свою семью)</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семья (члены семьи, этикет знакомства)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семья (описание родственников: внешность)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7</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семья (описание родственников: характер)</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8</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семья (наши увлечения)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9</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семья (знакомство с семьёй друга)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10</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дом/квартира (предметы интерьера)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11</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дом/квартира (названия комнат)</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12</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дом/квартира (мое любимое место в доме)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13</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дом/квартира (расположение предметов в доме/квартире)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14</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дом/квартира (описание дома, квартиры)</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15</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дом/квартира (дом, квартира мечты)</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16</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дом/квартира (моя комната)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17</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день рождения (сколько тебе лет?)</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18</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день рождения (идеи для праздника)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19</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День рождения моего друга (пишем поздравительную открытку)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20</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День рождения (подарки)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21</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любимая еда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22</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Любимая еда моей семьи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23</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Популярная еда в России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24</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Любимая еда на праздниках. День рождения и Новый Год</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25</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Любимая еда моих друзей</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26</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«Мир моего "я"»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27</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«Мир моего "я"»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28</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любимый цвет</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29</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Мои любимые игрушки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30</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Любимые игрушки моей семьи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31</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Мои любимые игрушки (описание)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32</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Игрушки моих друзей и одноклассников</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33</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Игрушки детей из разных стран</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34</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Игрушки (отгадай по описанию)</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35</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Любимые занятия (что я умею и люблю делать)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36</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Любимые занятия (что умеют и любят делать мои друзья)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37</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питомец (описание)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38</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питомец (любимые занятия)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39</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Питомец моего друга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40</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Выходной день с семьёй</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41</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Идеи для выходного дня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42</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Летний отдых моей мечты</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43</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«Мир моих увлечений»</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44</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«Мир моих увлечений»</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45</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школа (школьные принадлежности)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46</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школа (мои любимые предметы)</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47</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Мои друзья (имя, возраст, страна, город)</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48</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Мои друзья (выходные с другом)</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49</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малая родина: город/село (отдыхаем с семьёй)</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50</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малая Родина: город/село (традиционная еда)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51</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Времена года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52</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Любимое время года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53</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Любимое время года моих одноклассников</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54</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Одеваемся по погоде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55</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«Мир вокруг меня»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56</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«Мир вокруг меня»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57</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58</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Страны изучаемого языка (Великобритания)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59</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Детский фольклор (сказки и песни)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60</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сказка (знакомство со сказкой)</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61</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сказка (знакомство с персонажами)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62</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сказка (описание характера персонажей)</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63</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сказка (описание внешнего вида персонажей)</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64</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сказка (главный герой)</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65</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Праздники родной страны (Новый год, Рождество)</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66</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Праздники страны изучаемого языка (Рождество и Новый год в Великобритании)</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67</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57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68</w:t>
            </w:r>
          </w:p>
        </w:tc>
        <w:tc>
          <w:tcPr>
            <w:tcW w:w="38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2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38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ОБЩЕЕ КОЛИЧЕСТВО ЧАСОВ ПО ПРОГРАММЕ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96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lineRule="auto" w:line="240"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594" w:type="dxa"/>
        <w:jc w:val="left"/>
        <w:tblInd w:w="215" w:type="dxa"/>
        <w:tblLayout w:type="fixed"/>
        <w:tblCellMar>
          <w:top w:w="50" w:type="dxa"/>
          <w:left w:w="100" w:type="dxa"/>
          <w:bottom w:w="0" w:type="dxa"/>
          <w:right w:w="108" w:type="dxa"/>
        </w:tblCellMar>
        <w:tblLook w:val="04a0"/>
      </w:tblPr>
      <w:tblGrid>
        <w:gridCol w:w="459"/>
        <w:gridCol w:w="3707"/>
        <w:gridCol w:w="1048"/>
        <w:gridCol w:w="2020"/>
        <w:gridCol w:w="2175"/>
        <w:gridCol w:w="1521"/>
        <w:gridCol w:w="2663"/>
      </w:tblGrid>
      <w:tr>
        <w:trPr>
          <w:trHeight w:val="144" w:hRule="atLeast"/>
        </w:trPr>
        <w:tc>
          <w:tcPr>
            <w:tcW w:w="4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lineRule="auto" w:line="240" w:before="0" w:after="0"/>
              <w:ind w:left="135"/>
              <w:rPr/>
            </w:pPr>
            <w:r>
              <w:rPr/>
            </w:r>
          </w:p>
        </w:tc>
        <w:tc>
          <w:tcPr>
            <w:tcW w:w="37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Тема урока</w:t>
            </w:r>
          </w:p>
          <w:p>
            <w:pPr>
              <w:pStyle w:val="Normal"/>
              <w:spacing w:lineRule="auto" w:line="240" w:before="0" w:after="0"/>
              <w:ind w:left="135"/>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b/>
                <w:color w:val="000000"/>
                <w:sz w:val="24"/>
              </w:rPr>
              <w:t>Количество часов</w:t>
            </w:r>
          </w:p>
        </w:tc>
        <w:tc>
          <w:tcPr>
            <w:tcW w:w="15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Дата изучения</w:t>
            </w:r>
          </w:p>
          <w:p>
            <w:pPr>
              <w:pStyle w:val="Normal"/>
              <w:spacing w:lineRule="auto" w:line="240" w:before="0" w:after="0"/>
              <w:ind w:left="135"/>
              <w:rPr/>
            </w:pPr>
            <w:r>
              <w:rPr/>
            </w:r>
          </w:p>
        </w:tc>
        <w:tc>
          <w:tcPr>
            <w:tcW w:w="266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Электронные цифровые образовательные ресурсы</w:t>
            </w:r>
          </w:p>
          <w:p>
            <w:pPr>
              <w:pStyle w:val="Normal"/>
              <w:spacing w:lineRule="auto" w:line="240" w:before="0" w:after="0"/>
              <w:ind w:left="135"/>
              <w:rPr/>
            </w:pPr>
            <w:r>
              <w:rPr/>
            </w:r>
          </w:p>
        </w:tc>
      </w:tr>
      <w:tr>
        <w:trPr>
          <w:trHeight w:val="144" w:hRule="atLeast"/>
        </w:trPr>
        <w:tc>
          <w:tcPr>
            <w:tcW w:w="459"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3707"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Всего</w:t>
            </w:r>
          </w:p>
          <w:p>
            <w:pPr>
              <w:pStyle w:val="Normal"/>
              <w:spacing w:lineRule="auto" w:line="240" w:before="0" w:after="0"/>
              <w:ind w:left="135"/>
              <w:rPr/>
            </w:pPr>
            <w:r>
              <w:rPr/>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Контрольные работы</w:t>
            </w:r>
          </w:p>
          <w:p>
            <w:pPr>
              <w:pStyle w:val="Normal"/>
              <w:spacing w:lineRule="auto" w:line="240" w:before="0" w:after="0"/>
              <w:ind w:left="135"/>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Практические работы</w:t>
            </w:r>
          </w:p>
          <w:p>
            <w:pPr>
              <w:pStyle w:val="Normal"/>
              <w:spacing w:lineRule="auto" w:line="240" w:before="0" w:after="0"/>
              <w:ind w:left="135"/>
              <w:rPr/>
            </w:pPr>
            <w:r>
              <w:rPr/>
            </w:r>
          </w:p>
        </w:tc>
        <w:tc>
          <w:tcPr>
            <w:tcW w:w="1521"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2663"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семья (рассказ о своей семье)</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445692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семья/мои родственники (внешность)</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44594</w:t>
              </w:r>
              <w:r>
                <w:rPr>
                  <w:rFonts w:ascii="Times New Roman" w:hAnsi="Times New Roman"/>
                  <w:color w:val="0000FF"/>
                  <w:u w:val="single"/>
                </w:rPr>
                <w:t>e</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семья/мои родственники (увлечения)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семья (родословная семьи)</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семья (моё детство)</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день рождения (идеи для подарков)</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4465</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День рождения моего друга (поздравительная открытка)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любимая еда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w:t>
              </w:r>
              <w:r>
                <w:rPr>
                  <w:rFonts w:ascii="Times New Roman" w:hAnsi="Times New Roman"/>
                  <w:color w:val="0000FF"/>
                  <w:u w:val="single"/>
                </w:rPr>
                <w:t>dcc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Любимая еда моих друзей и одноклассников</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446416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школьный обед</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Любимая еда в моей семье</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446272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распорядок дня (будний день)</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44741</w:t>
              </w:r>
              <w:r>
                <w:rPr>
                  <w:rFonts w:ascii="Times New Roman" w:hAnsi="Times New Roman"/>
                  <w:color w:val="0000FF"/>
                  <w:u w:val="single"/>
                </w:rPr>
                <w:t>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распорядок дня (выходной день)</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r>
                <w:rPr>
                  <w:rFonts w:ascii="Times New Roman" w:hAnsi="Times New Roman"/>
                  <w:color w:val="0000FF"/>
                  <w:u w:val="single"/>
                </w:rPr>
                <w:t>fd</w:t>
              </w:r>
              <w:r>
                <w:rPr>
                  <w:rFonts w:ascii="Times New Roman" w:hAnsi="Times New Roman"/>
                  <w:color w:val="0000FF"/>
                  <w:u w:val="single"/>
                  <w:lang w:val="ru-RU"/>
                </w:rPr>
                <w:t>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«Мир моего "я"»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447942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«Мир моего "я"»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447942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Мои любимые игрушки</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r>
                <w:rPr>
                  <w:rFonts w:ascii="Times New Roman" w:hAnsi="Times New Roman"/>
                  <w:color w:val="0000FF"/>
                  <w:u w:val="single"/>
                </w:rPr>
                <w:t>ae</w:t>
              </w:r>
              <w:r>
                <w:rPr>
                  <w:rFonts w:ascii="Times New Roman" w:hAnsi="Times New Roman"/>
                  <w:color w:val="0000FF"/>
                  <w:u w:val="single"/>
                  <w:lang w:val="ru-RU"/>
                </w:rPr>
                <w:t>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Мои любимые игры и соревнования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r>
                <w:rPr>
                  <w:rFonts w:ascii="Times New Roman" w:hAnsi="Times New Roman"/>
                  <w:color w:val="0000FF"/>
                  <w:u w:val="single"/>
                </w:rPr>
                <w:t>ea</w:t>
              </w:r>
              <w:r>
                <w:rPr>
                  <w:rFonts w:ascii="Times New Roman" w:hAnsi="Times New Roman"/>
                  <w:color w:val="0000FF"/>
                  <w:u w:val="single"/>
                  <w:lang w:val="ru-RU"/>
                </w:rPr>
                <w:t>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Любимые игры и игрушки моих друзей</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44807</w:t>
              </w:r>
              <w:r>
                <w:rPr>
                  <w:rFonts w:ascii="Times New Roman" w:hAnsi="Times New Roman"/>
                  <w:color w:val="0000FF"/>
                  <w:u w:val="single"/>
                </w:rPr>
                <w:t>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питомец</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448202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Питомцы моих друзей</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44852</w:t>
              </w:r>
              <w:r>
                <w:rPr>
                  <w:rFonts w:ascii="Times New Roman" w:hAnsi="Times New Roman"/>
                  <w:color w:val="0000FF"/>
                  <w:u w:val="single"/>
                </w:rPr>
                <w:t>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Мои увлечения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448996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Увлечения моих друзей</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Что люблю делать я и мои друзья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Любимые занятия (отгадай по описанию)</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Любимые мультфильмы</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сказка (рассказ о любимой сказке)</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4494</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сказка (описание главного героя: внешность)</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ce</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сказка (описание главного героя: характер)</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Любимые сказки моих друзей</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Любимые сказки детей в России и других странах</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158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Выходной день с моей семьей (в парке)</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Выходной день с моей семьей (в театре)</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Как я и мои друзья провели выходной день</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Мои любимые занятия в каникулы</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Каникулы с моей семьей</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Как провели каникулы мои друзья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«Мир моих увлечений»</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«Мир моих увлечений»</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квартира/дом (комнаты в моей квартире)</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449800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квартира/дом (предметы интерьера)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4499</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квартира/дом (описание дома)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комната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школа (школьные принадлежности)</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e</w:t>
              </w:r>
              <w:r>
                <w:rPr>
                  <w:rFonts w:ascii="Times New Roman" w:hAnsi="Times New Roman"/>
                  <w:color w:val="0000FF"/>
                  <w:u w:val="single"/>
                  <w:lang w:val="ru-RU"/>
                </w:rPr>
                <w:t>22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школа (любимые предметы)</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fc</w:t>
              </w:r>
              <w:r>
                <w:rPr>
                  <w:rFonts w:ascii="Times New Roman" w:hAnsi="Times New Roman"/>
                  <w:color w:val="0000FF"/>
                  <w:u w:val="single"/>
                  <w:lang w:val="ru-RU"/>
                </w:rPr>
                <w:t>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школа (правила поведения)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19</w:t>
              </w:r>
              <w:r>
                <w:rPr>
                  <w:rFonts w:ascii="Times New Roman" w:hAnsi="Times New Roman"/>
                  <w:color w:val="0000FF"/>
                  <w:u w:val="single"/>
                </w:rPr>
                <w:t>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школа (мои одноклассники)</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570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Мои друзья (представляем друга одноклассникам)</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778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Мои друзья (совместные занятия после уроков, игры, кружки)</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930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малая родина (достопримечательности, интересные места для посещения)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bb</w:t>
              </w:r>
              <w:r>
                <w:rPr>
                  <w:rFonts w:ascii="Times New Roman" w:hAnsi="Times New Roman"/>
                  <w:color w:val="0000FF"/>
                  <w:u w:val="single"/>
                  <w:lang w:val="ru-RU"/>
                </w:rPr>
                <w:t>96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малая родина (что было в моём городе/селе раньше)</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bd</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Дикие и домашние животные (разные виды)</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aae</w:t>
              </w:r>
              <w:r>
                <w:rPr>
                  <w:rFonts w:ascii="Times New Roman" w:hAnsi="Times New Roman"/>
                  <w:color w:val="0000FF"/>
                  <w:u w:val="single"/>
                  <w:lang w:val="ru-RU"/>
                </w:rPr>
                <w:t>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Дикие и домашние животные (описание внешности)</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Дикие и домашние животные (что они умеют)</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Погода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344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Времена года: месяцы</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«Мир вокруг меня»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«Мир вокруг меня»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родная страна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(главные достопримечательности и интересные факты)</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276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Страны изучаемого языка (столица, достопримечательности – Великобритания)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Страны изучаемого языка (интересные факты – Великобритания)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cab</w:t>
              </w:r>
              <w:r>
                <w:rPr>
                  <w:rFonts w:ascii="Times New Roman" w:hAnsi="Times New Roman"/>
                  <w:color w:val="0000FF"/>
                  <w:u w:val="single"/>
                  <w:lang w:val="ru-RU"/>
                </w:rPr>
                <w:t>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Страны изучаемого языка (интересные факты – Австралия)</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Литературные персонажи детских книг (расскажи о своем любимом персонаже)</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Праздники родной страны</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Праздники стран изучаемого языка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dc</w:t>
              </w:r>
              <w:r>
                <w:rPr>
                  <w:rFonts w:ascii="Times New Roman" w:hAnsi="Times New Roman"/>
                  <w:color w:val="0000FF"/>
                  <w:u w:val="single"/>
                  <w:lang w:val="ru-RU"/>
                </w:rPr>
                <w:t>70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416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ОБЩЕЕ КОЛИЧЕСТВО ЧАСОВ ПО ПРОГРАММЕ</w:t>
            </w:r>
          </w:p>
        </w:tc>
        <w:tc>
          <w:tcPr>
            <w:tcW w:w="104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4184"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lineRule="auto" w:line="240"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594" w:type="dxa"/>
        <w:jc w:val="left"/>
        <w:tblInd w:w="215" w:type="dxa"/>
        <w:tblLayout w:type="fixed"/>
        <w:tblCellMar>
          <w:top w:w="50" w:type="dxa"/>
          <w:left w:w="100" w:type="dxa"/>
          <w:bottom w:w="0" w:type="dxa"/>
          <w:right w:w="108" w:type="dxa"/>
        </w:tblCellMar>
        <w:tblLook w:val="04a0"/>
      </w:tblPr>
      <w:tblGrid>
        <w:gridCol w:w="844"/>
        <w:gridCol w:w="3235"/>
        <w:gridCol w:w="1063"/>
        <w:gridCol w:w="2042"/>
        <w:gridCol w:w="2191"/>
        <w:gridCol w:w="1536"/>
        <w:gridCol w:w="2682"/>
      </w:tblGrid>
      <w:tr>
        <w:trPr>
          <w:trHeight w:val="144" w:hRule="atLeast"/>
        </w:trPr>
        <w:tc>
          <w:tcPr>
            <w:tcW w:w="8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lineRule="auto" w:line="240" w:before="0" w:after="0"/>
              <w:ind w:left="135"/>
              <w:rPr/>
            </w:pPr>
            <w:r>
              <w:rPr/>
            </w:r>
          </w:p>
        </w:tc>
        <w:tc>
          <w:tcPr>
            <w:tcW w:w="32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Тема урока</w:t>
            </w:r>
          </w:p>
          <w:p>
            <w:pPr>
              <w:pStyle w:val="Normal"/>
              <w:spacing w:lineRule="auto" w:line="240" w:before="0" w:after="0"/>
              <w:ind w:left="135"/>
              <w:rPr/>
            </w:pPr>
            <w:r>
              <w:rPr/>
            </w:r>
          </w:p>
        </w:tc>
        <w:tc>
          <w:tcPr>
            <w:tcW w:w="529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b/>
                <w:color w:val="000000"/>
                <w:sz w:val="24"/>
              </w:rPr>
              <w:t>Количество часов</w:t>
            </w:r>
          </w:p>
        </w:tc>
        <w:tc>
          <w:tcPr>
            <w:tcW w:w="15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Дата изучения</w:t>
            </w:r>
          </w:p>
          <w:p>
            <w:pPr>
              <w:pStyle w:val="Normal"/>
              <w:spacing w:lineRule="auto" w:line="240" w:before="0" w:after="0"/>
              <w:ind w:left="135"/>
              <w:rPr/>
            </w:pPr>
            <w:r>
              <w:rPr/>
            </w:r>
          </w:p>
        </w:tc>
        <w:tc>
          <w:tcPr>
            <w:tcW w:w="26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Электронные цифровые образовательные ресурсы</w:t>
            </w:r>
          </w:p>
          <w:p>
            <w:pPr>
              <w:pStyle w:val="Normal"/>
              <w:spacing w:lineRule="auto" w:line="240" w:before="0" w:after="0"/>
              <w:ind w:left="135"/>
              <w:rPr/>
            </w:pPr>
            <w:r>
              <w:rPr/>
            </w:r>
          </w:p>
        </w:tc>
      </w:tr>
      <w:tr>
        <w:trPr>
          <w:trHeight w:val="144" w:hRule="atLeast"/>
        </w:trPr>
        <w:tc>
          <w:tcPr>
            <w:tcW w:w="844"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3235"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Всего</w:t>
            </w:r>
          </w:p>
          <w:p>
            <w:pPr>
              <w:pStyle w:val="Normal"/>
              <w:spacing w:lineRule="auto" w:line="240" w:before="0" w:after="0"/>
              <w:ind w:left="135"/>
              <w:rPr/>
            </w:pPr>
            <w:r>
              <w:rPr/>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Контрольные работы</w:t>
            </w:r>
          </w:p>
          <w:p>
            <w:pPr>
              <w:pStyle w:val="Normal"/>
              <w:spacing w:lineRule="auto" w:line="240" w:before="0" w:after="0"/>
              <w:ind w:left="135"/>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b/>
                <w:color w:val="000000"/>
                <w:sz w:val="24"/>
              </w:rPr>
              <w:t>Практические работы</w:t>
            </w:r>
          </w:p>
          <w:p>
            <w:pPr>
              <w:pStyle w:val="Normal"/>
              <w:spacing w:lineRule="auto" w:line="240" w:before="0" w:after="0"/>
              <w:ind w:left="135"/>
              <w:rPr/>
            </w:pPr>
            <w:r>
              <w:rPr/>
            </w:r>
          </w:p>
        </w:tc>
        <w:tc>
          <w:tcPr>
            <w:tcW w:w="1536"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c>
          <w:tcPr>
            <w:tcW w:w="2682" w:type="dxa"/>
            <w:vMerge w:val="continue"/>
            <w:tcBorders>
              <w:left w:val="single" w:sz="6" w:space="0" w:color="000000"/>
              <w:bottom w:val="single" w:sz="6" w:space="0" w:color="000000"/>
              <w:right w:val="single" w:sz="6" w:space="0" w:color="000000"/>
            </w:tcBorders>
          </w:tcPr>
          <w:p>
            <w:pPr>
              <w:pStyle w:val="Normal"/>
              <w:spacing w:lineRule="auto" w:line="240" w:before="0" w:after="0"/>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семья (члены семьи)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832</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семья (описание внешности)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ef</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семья (описание характера)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день рождения, подарки (идеи для подарков)</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день рождения, подарки (где и как провести день рождения)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fa</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день рождения (приглашение друга на день рождения)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45002</w:t>
              </w:r>
              <w:r>
                <w:rPr>
                  <w:rFonts w:ascii="Times New Roman" w:hAnsi="Times New Roman"/>
                  <w:color w:val="0000FF"/>
                  <w:u w:val="single"/>
                </w:rPr>
                <w:t>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7</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еда (виды продуктов)</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4501</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8</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еда (продукты в магазине)</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450330</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9</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еда (правила поведения за столом)</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10</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любимая еда (здоровое питание)</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11</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день (домашние обязанности)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451258</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12</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день (распорядок дня)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w:t>
              </w:r>
              <w:r>
                <w:rPr>
                  <w:rFonts w:ascii="Times New Roman" w:hAnsi="Times New Roman"/>
                  <w:color w:val="0000FF"/>
                  <w:u w:val="single"/>
                </w:rPr>
                <w:t>a</w:t>
              </w:r>
              <w:r>
                <w:rPr>
                  <w:rFonts w:ascii="Times New Roman" w:hAnsi="Times New Roman"/>
                  <w:color w:val="0000FF"/>
                  <w:u w:val="single"/>
                  <w:lang w:val="ru-RU"/>
                </w:rPr>
                <w:t>56</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13</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день (выходной день)</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w:t>
              </w:r>
              <w:r>
                <w:rPr>
                  <w:rFonts w:ascii="Times New Roman" w:hAnsi="Times New Roman"/>
                  <w:color w:val="0000FF"/>
                  <w:u w:val="single"/>
                </w:rPr>
                <w:t>bdc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14</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«Мир моего "я"»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451406</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15</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«Мир моего "я"»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451406</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16</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Любимая игрушка, игра (выбираем подарок другу/однокласснику)</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451816</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17</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Мой питомец (чем он питается?)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bb</w:t>
              </w:r>
              <w:r>
                <w:rPr>
                  <w:rFonts w:ascii="Times New Roman" w:hAnsi="Times New Roman"/>
                  <w:color w:val="0000FF"/>
                  <w:u w:val="single"/>
                  <w:lang w:val="ru-RU"/>
                </w:rPr>
                <w:t>8</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18</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питомец (описание)</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dac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19</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Любимые занятия (мои увлечения)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20</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Любимые занятия (увлечения моих одноклассников)</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21</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Любимые занятия (как я провёл день)</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22</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Занятия спортом (виды спорта)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23</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Любимая сказка/история/рассказ (описание любимой сказки)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45241</w:t>
              </w:r>
              <w:r>
                <w:rPr>
                  <w:rFonts w:ascii="Times New Roman" w:hAnsi="Times New Roman"/>
                  <w:color w:val="0000FF"/>
                  <w:u w:val="single"/>
                </w:rPr>
                <w:t>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24</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Любимая сказка/история/рассказ (чему нас учат сказки)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4526</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25</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Любимый сказка (описание персонажей)</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45284</w:t>
              </w:r>
              <w:r>
                <w:rPr>
                  <w:rFonts w:ascii="Times New Roman" w:hAnsi="Times New Roman"/>
                  <w:color w:val="0000FF"/>
                  <w:u w:val="single"/>
                </w:rPr>
                <w:t>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26</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Выходной день (занятия в свободное время)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27</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Выходной день (планы на выходной день)</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28</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Выходной день (куда можно сходить)</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4530</w:t>
              </w:r>
              <w:r>
                <w:rPr>
                  <w:rFonts w:ascii="Times New Roman" w:hAnsi="Times New Roman"/>
                  <w:color w:val="0000FF"/>
                  <w:u w:val="single"/>
                </w:rPr>
                <w:t>bc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29</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Каникулы с семьей (куда поехать на каникулы)</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30</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Каникулы (каким спортом можно заняться)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452108</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31</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«Мир моих увлечений»</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45327</w:t>
              </w:r>
              <w:r>
                <w:rPr>
                  <w:rFonts w:ascii="Times New Roman" w:hAnsi="Times New Roman"/>
                  <w:color w:val="0000FF"/>
                  <w:u w:val="single"/>
                </w:rPr>
                <w:t>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32</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«Мир моих увлечений»</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45327</w:t>
              </w:r>
              <w:r>
                <w:rPr>
                  <w:rFonts w:ascii="Times New Roman" w:hAnsi="Times New Roman"/>
                  <w:color w:val="0000FF"/>
                  <w:u w:val="single"/>
                </w:rPr>
                <w:t>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33</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комната (что есть в моей комнате)</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453422</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34</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Мой дом (местоположение)</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4535</w:t>
              </w:r>
              <w:r>
                <w:rPr>
                  <w:rFonts w:ascii="Times New Roman" w:hAnsi="Times New Roman"/>
                  <w:color w:val="0000FF"/>
                  <w:u w:val="single"/>
                </w:rPr>
                <w:t>da</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35</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школа (мой школьный день)</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/8350</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36</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школа (кем мечтают стать мои одноклассники)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37</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школа (любимые учебные предметы)</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/8350</w:t>
              </w:r>
              <w:r>
                <w:rPr>
                  <w:rFonts w:ascii="Times New Roman" w:hAnsi="Times New Roman"/>
                  <w:color w:val="0000FF"/>
                  <w:u w:val="single"/>
                </w:rPr>
                <w:t>ffec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38</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школа (проводим время с одноклассниками)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39</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Мои друзья (описание внешности)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/8351026</w:t>
              </w:r>
              <w:r>
                <w:rPr>
                  <w:rFonts w:ascii="Times New Roman" w:hAnsi="Times New Roman"/>
                  <w:color w:val="0000FF"/>
                  <w:u w:val="single"/>
                </w:rPr>
                <w:t>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40</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Мои друзья (описание характера, увлечений)</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/835103</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41</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/83512080</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42</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Моя малая родина (места для отдыха)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43</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Моя малая родина (праздники)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/8351230</w:t>
              </w:r>
              <w:r>
                <w:rPr>
                  <w:rFonts w:ascii="Times New Roman" w:hAnsi="Times New Roman"/>
                  <w:color w:val="0000FF"/>
                  <w:u w:val="single"/>
                </w:rPr>
                <w:t>a</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44</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Путешествия (собираемся в дорогу)</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/83512472</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45</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Путешествия (идеи для семейного отдыха)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/83512648</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46</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Дикие животные (животные в зоопарке/заповеднике)</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/835113</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47</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Дикие и домашние животные (интересные факты)</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/83511568</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48</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Дикие животные (места их обитания)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49</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Дикие и домашние животные (чем они питаются)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50</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Погода в разных частях мира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/8351109</w:t>
              </w:r>
              <w:r>
                <w:rPr>
                  <w:rFonts w:ascii="Times New Roman" w:hAnsi="Times New Roman"/>
                  <w:color w:val="0000FF"/>
                  <w:u w:val="single"/>
                </w:rPr>
                <w:t>a</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51</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Времена года (месяцы)</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52</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Покупки (поход в магазин: продукты, книги)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/835116</w:t>
              </w:r>
              <w:r>
                <w:rPr>
                  <w:rFonts w:ascii="Times New Roman" w:hAnsi="Times New Roman"/>
                  <w:color w:val="0000FF"/>
                  <w:u w:val="single"/>
                </w:rPr>
                <w:t>ee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53</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Покупки (поход в магазин с семьей: одежда, обувь)</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54</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«Мир вокруг меня»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edc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55</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«Мир вокруг меня» / Всероссийская проверочная работа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edc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56</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Fonts w:ascii="Times New Roman" w:hAnsi="Times New Roman"/>
                <w:color w:val="000000"/>
                <w:sz w:val="24"/>
              </w:rPr>
              <w:t>Родная страна (столица, достопримечательности)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/835131</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57</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(интересные факты: традиционные угощения)</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/83513426</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58</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/8351394</w:t>
              </w:r>
              <w:r>
                <w:rPr>
                  <w:rFonts w:ascii="Times New Roman" w:hAnsi="Times New Roman"/>
                  <w:color w:val="0000FF"/>
                  <w:u w:val="single"/>
                </w:rPr>
                <w:t>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59</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/835135</w:t>
              </w:r>
              <w:r>
                <w:rPr>
                  <w:rFonts w:ascii="Times New Roman" w:hAnsi="Times New Roman"/>
                  <w:color w:val="0000FF"/>
                  <w:u w:val="single"/>
                </w:rPr>
                <w:t>de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60</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(произведения детского фольклора)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4526</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61</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(сказки)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45241</w:t>
              </w:r>
              <w:r>
                <w:rPr>
                  <w:rFonts w:ascii="Times New Roman" w:hAnsi="Times New Roman"/>
                  <w:color w:val="0000FF"/>
                  <w:u w:val="single"/>
                </w:rPr>
                <w:t>e</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62</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w:t>
              </w:r>
              <w:r>
                <w:rPr>
                  <w:rFonts w:ascii="Times New Roman" w:hAnsi="Times New Roman"/>
                  <w:color w:val="0000FF"/>
                  <w:u w:val="single"/>
                </w:rPr>
                <w:t>af</w:t>
              </w:r>
              <w:r>
                <w:rPr>
                  <w:rFonts w:ascii="Times New Roman" w:hAnsi="Times New Roman"/>
                  <w:color w:val="0000FF"/>
                  <w:u w:val="single"/>
                  <w:lang w:val="ru-RU"/>
                </w:rPr>
                <w:t>2</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63</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/835137</w:t>
              </w:r>
              <w:r>
                <w:rPr>
                  <w:rFonts w:ascii="Times New Roman" w:hAnsi="Times New Roman"/>
                  <w:color w:val="0000FF"/>
                  <w:u w:val="single"/>
                </w:rPr>
                <w:t>aa</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64</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(популярная еда в разных странах)</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65</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(праздники и традиции России)</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66</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/835149</w:t>
              </w:r>
              <w:r>
                <w:rPr>
                  <w:rFonts w:ascii="Times New Roman" w:hAnsi="Times New Roman"/>
                  <w:color w:val="0000FF"/>
                  <w:u w:val="single"/>
                </w:rPr>
                <w:t>fc</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67</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baa</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Fonts w:ascii="Times New Roman" w:hAnsi="Times New Roman"/>
                <w:color w:val="000000"/>
                <w:sz w:val="24"/>
              </w:rPr>
              <w:t>68</w:t>
            </w:r>
          </w:p>
        </w:tc>
        <w:tc>
          <w:tcPr>
            <w:tcW w:w="323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baa</w:t>
              </w:r>
            </w:hyperlink>
          </w:p>
        </w:tc>
      </w:tr>
      <w:tr>
        <w:trPr>
          <w:trHeight w:val="144" w:hRule="atLeast"/>
        </w:trPr>
        <w:tc>
          <w:tcPr>
            <w:tcW w:w="407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rPr>
                <w:lang w:val="ru-RU"/>
              </w:rPr>
            </w:pPr>
            <w:r>
              <w:rPr>
                <w:rFonts w:ascii="Times New Roman" w:hAnsi="Times New Roman"/>
                <w:color w:val="000000"/>
                <w:sz w:val="24"/>
                <w:lang w:val="ru-RU"/>
              </w:rPr>
              <w:t>ОБЩЕЕ КОЛИЧЕСТВО ЧАСОВ ПО ПРОГРАММЕ</w:t>
            </w:r>
          </w:p>
        </w:tc>
        <w:tc>
          <w:tcPr>
            <w:tcW w:w="106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204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19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421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lineRule="auto" w:line="240" w:before="0" w:after="0"/>
        <w:ind w:left="120"/>
        <w:rPr>
          <w:lang w:val="ru-RU"/>
        </w:rPr>
      </w:pPr>
      <w:bookmarkStart w:id="24" w:name="block-55916606_Копия_1"/>
      <w:bookmarkEnd w:id="24"/>
      <w:r>
        <w:rPr>
          <w:rFonts w:ascii="Times New Roman" w:hAnsi="Times New Roman"/>
          <w:b/>
          <w:color w:val="000000"/>
          <w:sz w:val="28"/>
          <w:lang w:val="ru-RU"/>
        </w:rPr>
        <w:t>ПР</w:t>
      </w:r>
      <w:bookmarkStart w:id="25" w:name="block-55916610_Копия_1"/>
      <w:r>
        <w:rPr>
          <w:rFonts w:ascii="Times New Roman" w:hAnsi="Times New Roman"/>
          <w:b/>
          <w:color w:val="000000"/>
          <w:sz w:val="28"/>
          <w:lang w:val="ru-RU"/>
        </w:rPr>
        <w:t xml:space="preserve">ОВЕРЯЕМЫЕ ТРЕБОВАНИЯ К РЕЗУЛЬТАТАМ ОСВОЕНИЯ ОСНОВНОЙ </w:t>
      </w:r>
    </w:p>
    <w:p>
      <w:pPr>
        <w:pStyle w:val="Normal"/>
        <w:spacing w:lineRule="auto" w:line="240" w:before="0" w:after="0"/>
        <w:ind w:left="120"/>
        <w:rPr/>
      </w:pPr>
      <w:r>
        <w:rPr>
          <w:rFonts w:ascii="Times New Roman" w:hAnsi="Times New Roman"/>
          <w:b/>
          <w:color w:val="000000"/>
          <w:sz w:val="28"/>
        </w:rPr>
        <w:t xml:space="preserve">ОБРАЗОВАТЕЛЬНОЙ ПРОГРАММЫ </w:t>
      </w:r>
    </w:p>
    <w:p>
      <w:pPr>
        <w:pStyle w:val="Normal"/>
        <w:spacing w:lineRule="auto" w:line="240" w:before="0" w:after="0"/>
        <w:ind w:left="120"/>
        <w:rPr/>
      </w:pPr>
      <w:r>
        <w:rPr>
          <w:rFonts w:ascii="Times New Roman" w:hAnsi="Times New Roman"/>
          <w:b/>
          <w:color w:val="000000"/>
          <w:sz w:val="28"/>
        </w:rPr>
        <w:t>2 КЛАСС</w:t>
      </w:r>
    </w:p>
    <w:tbl>
      <w:tblPr>
        <w:tblW w:w="13569" w:type="dxa"/>
        <w:jc w:val="left"/>
        <w:tblInd w:w="398" w:type="dxa"/>
        <w:tblLayout w:type="fixed"/>
        <w:tblCellMar>
          <w:top w:w="50" w:type="dxa"/>
          <w:left w:w="100" w:type="dxa"/>
          <w:bottom w:w="0" w:type="dxa"/>
          <w:right w:w="108" w:type="dxa"/>
        </w:tblCellMar>
        <w:tblLook w:val="04a0"/>
      </w:tblPr>
      <w:tblGrid>
        <w:gridCol w:w="2085"/>
        <w:gridCol w:w="11483"/>
      </w:tblGrid>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начального общего образования</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Коммуникативные умения</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Говорение</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Диалогическая речь</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Монологическая речь</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Аудирование</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1.2.3</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1.3</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Смысловое чтение</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1.3.3</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1.4</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Письмо</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pacing w:val="-2"/>
                <w:sz w:val="24"/>
                <w:lang w:val="ru-RU"/>
              </w:rPr>
              <w:t>Писать с использованием образца короткие поздравления с праздниками (с днём рождения, Новым годом)</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Языковые знания и навыки</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Фонетическая сторона речи</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Знать буквы алфавита английского языка в правильной последовательности и фонетически корректно их озвучивать</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2.1.3</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новые слова согласно основным правилам чтения</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2.1.4</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Различать на слух и правильно произносить слова и фразы (предложения) с соблюдением их ритмико-интонационных особенностей</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Графика, орфография и пунктуация</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Графически корректно воспроизводить буквы английского алфавита (полупечатное написание букв, буквосочетаний, слов)</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Правильно писать изученные слова</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2.2.3</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Заполнять пропуски словами; дописывать предложения</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2.2.4</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2.3</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Лексическая сторона речи</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Использовать языковую догадку в распознавании интернациональных слов</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2.4</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Грамматическая сторона речи</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2.4.3</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4"/>
              </w:rPr>
              <w:t>It</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2.4.4</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color w:val="000000"/>
                <w:sz w:val="24"/>
                <w:lang w:val="ru-RU"/>
              </w:rPr>
              <w:t xml:space="preserve"> в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2.4.5</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предложения с простым глагольным сказуемым (</w:t>
            </w:r>
            <w:r>
              <w:rPr>
                <w:rFonts w:ascii="Times New Roman" w:hAnsi="Times New Roman"/>
                <w:i/>
                <w:color w:val="000000"/>
                <w:sz w:val="24"/>
              </w:rPr>
              <w:t>He</w:t>
            </w:r>
            <w:r>
              <w:rPr>
                <w:rFonts w:ascii="Times New Roman" w:hAnsi="Times New Roman"/>
                <w:i/>
                <w:color w:val="000000"/>
                <w:sz w:val="24"/>
                <w:lang w:val="ru-RU"/>
              </w:rPr>
              <w:t xml:space="preserve"> </w:t>
            </w:r>
            <w:r>
              <w:rPr>
                <w:rFonts w:ascii="Times New Roman" w:hAnsi="Times New Roman"/>
                <w:i/>
                <w:color w:val="000000"/>
                <w:sz w:val="24"/>
              </w:rPr>
              <w:t>speaks</w:t>
            </w:r>
            <w:r>
              <w:rPr>
                <w:rFonts w:ascii="Times New Roman" w:hAnsi="Times New Roman"/>
                <w:i/>
                <w:color w:val="000000"/>
                <w:sz w:val="24"/>
                <w:lang w:val="ru-RU"/>
              </w:rPr>
              <w:t xml:space="preserve"> </w:t>
            </w:r>
            <w:r>
              <w:rPr>
                <w:rFonts w:ascii="Times New Roman" w:hAnsi="Times New Roman"/>
                <w:i/>
                <w:color w:val="000000"/>
                <w:sz w:val="24"/>
              </w:rPr>
              <w:t>English</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2.4.6</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want</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dance</w:t>
            </w:r>
            <w:r>
              <w:rPr>
                <w:rFonts w:ascii="Times New Roman" w:hAnsi="Times New Roman"/>
                <w:i/>
                <w:color w:val="000000"/>
                <w:sz w:val="24"/>
                <w:lang w:val="ru-RU"/>
              </w:rPr>
              <w:t xml:space="preserve">. </w:t>
            </w:r>
            <w:r>
              <w:rPr>
                <w:rFonts w:ascii="Times New Roman" w:hAnsi="Times New Roman"/>
                <w:i/>
                <w:color w:val="000000"/>
                <w:sz w:val="24"/>
              </w:rPr>
              <w:t>She can skate well.</w:t>
            </w:r>
            <w:r>
              <w:rPr>
                <w:rFonts w:ascii="Times New Roman" w:hAnsi="Times New Roman"/>
                <w:color w:val="000000"/>
                <w:sz w:val="24"/>
              </w:rPr>
              <w:t>)</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2.4.7</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color w:val="000000"/>
                <w:sz w:val="24"/>
                <w:lang w:val="ru-RU"/>
              </w:rPr>
              <w:t xml:space="preserve"> в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составе таких фраз, как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m</w:t>
            </w:r>
            <w:r>
              <w:rPr>
                <w:rFonts w:ascii="Times New Roman" w:hAnsi="Times New Roman"/>
                <w:i/>
                <w:color w:val="000000"/>
                <w:sz w:val="24"/>
                <w:lang w:val="ru-RU"/>
              </w:rPr>
              <w:t xml:space="preserve"> </w:t>
            </w:r>
            <w:r>
              <w:rPr>
                <w:rFonts w:ascii="Times New Roman" w:hAnsi="Times New Roman"/>
                <w:i/>
                <w:color w:val="000000"/>
                <w:sz w:val="24"/>
              </w:rPr>
              <w:t>Dima</w:t>
            </w:r>
            <w:r>
              <w:rPr>
                <w:rFonts w:ascii="Times New Roman" w:hAnsi="Times New Roman"/>
                <w:color w:val="000000"/>
                <w:sz w:val="24"/>
                <w:lang w:val="ru-RU"/>
              </w:rPr>
              <w:t xml:space="preserve">,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m</w:t>
            </w:r>
            <w:r>
              <w:rPr>
                <w:rFonts w:ascii="Times New Roman" w:hAnsi="Times New Roman"/>
                <w:i/>
                <w:color w:val="000000"/>
                <w:sz w:val="24"/>
                <w:lang w:val="ru-RU"/>
              </w:rPr>
              <w:t xml:space="preserve"> </w:t>
            </w:r>
            <w:r>
              <w:rPr>
                <w:rFonts w:ascii="Times New Roman" w:hAnsi="Times New Roman"/>
                <w:i/>
                <w:color w:val="000000"/>
                <w:sz w:val="24"/>
              </w:rPr>
              <w:t>eight</w:t>
            </w:r>
            <w:r>
              <w:rPr>
                <w:rFonts w:ascii="Times New Roman" w:hAnsi="Times New Roman"/>
                <w:i/>
                <w:color w:val="000000"/>
                <w:sz w:val="24"/>
                <w:lang w:val="ru-RU"/>
              </w:rPr>
              <w:t xml:space="preserve">. </w:t>
            </w:r>
            <w:r>
              <w:rPr>
                <w:rFonts w:ascii="Times New Roman" w:hAnsi="Times New Roman"/>
                <w:i/>
                <w:color w:val="000000"/>
                <w:sz w:val="24"/>
              </w:rPr>
              <w:t>I’ fine. I’m sorry. It’s … Is it? What’s …?</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2.4.8</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pacing w:val="-2"/>
                <w:sz w:val="24"/>
                <w:lang w:val="ru-RU"/>
              </w:rPr>
              <w:t>Распознавать и употреблять в устной и письменной речи предложения с краткими глагольными формами</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2.4.9</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4"/>
              </w:rPr>
              <w:t>Come</w:t>
            </w:r>
            <w:r>
              <w:rPr>
                <w:rFonts w:ascii="Times New Roman" w:hAnsi="Times New Roman"/>
                <w:i/>
                <w:color w:val="000000"/>
                <w:sz w:val="24"/>
                <w:lang w:val="ru-RU"/>
              </w:rPr>
              <w:t xml:space="preserve"> </w:t>
            </w:r>
            <w:r>
              <w:rPr>
                <w:rFonts w:ascii="Times New Roman" w:hAnsi="Times New Roman"/>
                <w:i/>
                <w:color w:val="000000"/>
                <w:sz w:val="24"/>
              </w:rPr>
              <w:t>in</w:t>
            </w:r>
            <w:r>
              <w:rPr>
                <w:rFonts w:ascii="Times New Roman" w:hAnsi="Times New Roman"/>
                <w:i/>
                <w:color w:val="000000"/>
                <w:sz w:val="24"/>
                <w:lang w:val="ru-RU"/>
              </w:rPr>
              <w:t xml:space="preserve">, </w:t>
            </w:r>
            <w:r>
              <w:rPr>
                <w:rFonts w:ascii="Times New Roman" w:hAnsi="Times New Roman"/>
                <w:i/>
                <w:color w:val="000000"/>
                <w:sz w:val="24"/>
              </w:rPr>
              <w:t>please</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2.4.10</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настоящее простое время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в повествовательных (утвердительных и отрицательных) и вопросительных (общий и специальный вопросы) предложениях</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4"/>
              </w:rPr>
              <w:t>have</w:t>
            </w:r>
            <w:r>
              <w:rPr>
                <w:rFonts w:ascii="Times New Roman" w:hAnsi="Times New Roman"/>
                <w:i/>
                <w:color w:val="000000"/>
                <w:sz w:val="24"/>
                <w:lang w:val="ru-RU"/>
              </w:rPr>
              <w:t xml:space="preserve"> </w:t>
            </w:r>
            <w:r>
              <w:rPr>
                <w:rFonts w:ascii="Times New Roman" w:hAnsi="Times New Roman"/>
                <w:i/>
                <w:color w:val="000000"/>
                <w:sz w:val="24"/>
              </w:rPr>
              <w:t>got</w:t>
            </w:r>
            <w:r>
              <w:rPr>
                <w:rFonts w:ascii="Times New Roman" w:hAnsi="Times New Roman"/>
                <w:color w:val="000000"/>
                <w:sz w:val="24"/>
                <w:lang w:val="ru-RU"/>
              </w:rPr>
              <w:t xml:space="preserve">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ve</w:t>
            </w:r>
            <w:r>
              <w:rPr>
                <w:rFonts w:ascii="Times New Roman" w:hAnsi="Times New Roman"/>
                <w:i/>
                <w:color w:val="000000"/>
                <w:sz w:val="24"/>
                <w:lang w:val="ru-RU"/>
              </w:rPr>
              <w:t xml:space="preserve"> </w:t>
            </w:r>
            <w:r>
              <w:rPr>
                <w:rFonts w:ascii="Times New Roman" w:hAnsi="Times New Roman"/>
                <w:i/>
                <w:color w:val="000000"/>
                <w:sz w:val="24"/>
              </w:rPr>
              <w:t>got</w:t>
            </w:r>
            <w:r>
              <w:rPr>
                <w:rFonts w:ascii="Times New Roman" w:hAnsi="Times New Roman"/>
                <w:i/>
                <w:color w:val="000000"/>
                <w:sz w:val="24"/>
                <w:lang w:val="ru-RU"/>
              </w:rPr>
              <w:t xml:space="preserve">… </w:t>
            </w:r>
            <w:r>
              <w:rPr>
                <w:rFonts w:ascii="Times New Roman" w:hAnsi="Times New Roman"/>
                <w:i/>
                <w:color w:val="000000"/>
                <w:sz w:val="24"/>
              </w:rPr>
              <w:t>Have you got…</w:t>
            </w:r>
            <w:r>
              <w:rPr>
                <w:rFonts w:ascii="Times New Roman" w:hAnsi="Times New Roman"/>
                <w:color w:val="000000"/>
                <w:sz w:val="24"/>
              </w:rPr>
              <w:t>)</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can</w:t>
            </w:r>
            <w:r>
              <w:rPr>
                <w:rFonts w:ascii="Times New Roman" w:hAnsi="Times New Roman"/>
                <w:i/>
                <w:color w:val="000000"/>
                <w:sz w:val="24"/>
                <w:lang w:val="ru-RU"/>
              </w:rPr>
              <w:t>/</w:t>
            </w:r>
            <w:r>
              <w:rPr>
                <w:rFonts w:ascii="Times New Roman" w:hAnsi="Times New Roman"/>
                <w:i/>
                <w:color w:val="000000"/>
                <w:sz w:val="24"/>
              </w:rPr>
              <w:t>can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color w:val="000000"/>
                <w:sz w:val="24"/>
                <w:lang w:val="ru-RU"/>
              </w:rPr>
              <w:t xml:space="preserve"> для выражения умения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can</w:t>
            </w:r>
            <w:r>
              <w:rPr>
                <w:rFonts w:ascii="Times New Roman" w:hAnsi="Times New Roman"/>
                <w:i/>
                <w:color w:val="000000"/>
                <w:sz w:val="24"/>
                <w:lang w:val="ru-RU"/>
              </w:rPr>
              <w:t xml:space="preserve"> </w:t>
            </w:r>
            <w:r>
              <w:rPr>
                <w:rFonts w:ascii="Times New Roman" w:hAnsi="Times New Roman"/>
                <w:i/>
                <w:color w:val="000000"/>
                <w:sz w:val="24"/>
              </w:rPr>
              <w:t>ride</w:t>
            </w:r>
            <w:r>
              <w:rPr>
                <w:rFonts w:ascii="Times New Roman" w:hAnsi="Times New Roman"/>
                <w:i/>
                <w:color w:val="000000"/>
                <w:sz w:val="24"/>
                <w:lang w:val="ru-RU"/>
              </w:rPr>
              <w:t xml:space="preserve">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bike</w:t>
            </w:r>
            <w:r>
              <w:rPr>
                <w:rFonts w:ascii="Times New Roman" w:hAnsi="Times New Roman"/>
                <w:i/>
                <w:color w:val="000000"/>
                <w:sz w:val="24"/>
                <w:lang w:val="ru-RU"/>
              </w:rPr>
              <w:t>.</w:t>
            </w:r>
            <w:r>
              <w:rPr>
                <w:rFonts w:ascii="Times New Roman" w:hAnsi="Times New Roman"/>
                <w:color w:val="000000"/>
                <w:sz w:val="24"/>
                <w:lang w:val="ru-RU"/>
              </w:rPr>
              <w:t>) и отсутствия умения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can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i/>
                <w:color w:val="000000"/>
                <w:sz w:val="24"/>
                <w:lang w:val="ru-RU"/>
              </w:rPr>
              <w:t xml:space="preserve"> </w:t>
            </w:r>
            <w:r>
              <w:rPr>
                <w:rFonts w:ascii="Times New Roman" w:hAnsi="Times New Roman"/>
                <w:i/>
                <w:color w:val="000000"/>
                <w:sz w:val="24"/>
              </w:rPr>
              <w:t>ride</w:t>
            </w:r>
            <w:r>
              <w:rPr>
                <w:rFonts w:ascii="Times New Roman" w:hAnsi="Times New Roman"/>
                <w:i/>
                <w:color w:val="000000"/>
                <w:sz w:val="24"/>
                <w:lang w:val="ru-RU"/>
              </w:rPr>
              <w:t xml:space="preserve">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bike</w:t>
            </w:r>
            <w:r>
              <w:rPr>
                <w:rFonts w:ascii="Times New Roman" w:hAnsi="Times New Roman"/>
                <w:i/>
                <w:color w:val="000000"/>
                <w:sz w:val="24"/>
                <w:lang w:val="ru-RU"/>
              </w:rPr>
              <w:t>.</w:t>
            </w:r>
            <w:r>
              <w:rPr>
                <w:rFonts w:ascii="Times New Roman" w:hAnsi="Times New Roman"/>
                <w:color w:val="000000"/>
                <w:sz w:val="24"/>
                <w:lang w:val="ru-RU"/>
              </w:rPr>
              <w:t>);</w:t>
            </w:r>
            <w:r>
              <w:rPr>
                <w:rFonts w:ascii="Times New Roman" w:hAnsi="Times New Roman"/>
                <w:i/>
                <w:color w:val="000000"/>
                <w:sz w:val="24"/>
                <w:lang w:val="ru-RU"/>
              </w:rPr>
              <w:t xml:space="preserve"> </w:t>
            </w:r>
            <w:r>
              <w:rPr>
                <w:rFonts w:ascii="Times New Roman" w:hAnsi="Times New Roman"/>
                <w:i/>
                <w:color w:val="000000"/>
                <w:sz w:val="24"/>
              </w:rPr>
              <w:t>can</w:t>
            </w:r>
            <w:r>
              <w:rPr>
                <w:rFonts w:ascii="Times New Roman" w:hAnsi="Times New Roman"/>
                <w:color w:val="000000"/>
                <w:sz w:val="24"/>
                <w:lang w:val="ru-RU"/>
              </w:rPr>
              <w:t xml:space="preserve"> для получения разрешения (</w:t>
            </w:r>
            <w:r>
              <w:rPr>
                <w:rFonts w:ascii="Times New Roman" w:hAnsi="Times New Roman"/>
                <w:i/>
                <w:color w:val="000000"/>
                <w:sz w:val="24"/>
              </w:rPr>
              <w:t>Can</w:t>
            </w:r>
            <w:r>
              <w:rPr>
                <w:rFonts w:ascii="Times New Roman" w:hAnsi="Times New Roman"/>
                <w:i/>
                <w:color w:val="000000"/>
                <w:sz w:val="24"/>
                <w:lang w:val="ru-RU"/>
              </w:rPr>
              <w:t xml:space="preserve">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go</w:t>
            </w:r>
            <w:r>
              <w:rPr>
                <w:rFonts w:ascii="Times New Roman" w:hAnsi="Times New Roman"/>
                <w:i/>
                <w:color w:val="000000"/>
                <w:sz w:val="24"/>
                <w:lang w:val="ru-RU"/>
              </w:rPr>
              <w:t xml:space="preserve"> </w:t>
            </w:r>
            <w:r>
              <w:rPr>
                <w:rFonts w:ascii="Times New Roman" w:hAnsi="Times New Roman"/>
                <w:i/>
                <w:color w:val="000000"/>
                <w:sz w:val="24"/>
              </w:rPr>
              <w:t>out</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2.4.13</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определённый, неопределённый и нулевой артикли </w:t>
            </w:r>
            <w:r>
              <w:rPr>
                <w:rFonts w:ascii="Times New Roman" w:hAnsi="Times New Roman"/>
                <w:color w:val="000000"/>
                <w:sz w:val="24"/>
              </w:rPr>
              <w:t>c</w:t>
            </w:r>
            <w:r>
              <w:rPr>
                <w:rFonts w:ascii="Times New Roman" w:hAnsi="Times New Roman"/>
                <w:color w:val="000000"/>
                <w:sz w:val="24"/>
                <w:lang w:val="ru-RU"/>
              </w:rPr>
              <w:t xml:space="preserve"> именами существительными (наиболее распространённые случаи)</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2.4.14</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существительные во множественном числе, образованные по правилу, и исключения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pen</w:t>
            </w:r>
            <w:r>
              <w:rPr>
                <w:rFonts w:ascii="Times New Roman" w:hAnsi="Times New Roman"/>
                <w:i/>
                <w:color w:val="000000"/>
                <w:sz w:val="24"/>
                <w:lang w:val="ru-RU"/>
              </w:rPr>
              <w:t xml:space="preserve"> </w:t>
            </w:r>
            <w:r>
              <w:rPr>
                <w:rFonts w:ascii="Times New Roman" w:hAnsi="Times New Roman"/>
                <w:color w:val="000000"/>
                <w:sz w:val="24"/>
                <w:lang w:val="ru-RU"/>
              </w:rPr>
              <w:t xml:space="preserve">– </w:t>
            </w:r>
            <w:r>
              <w:rPr>
                <w:rFonts w:ascii="Times New Roman" w:hAnsi="Times New Roman"/>
                <w:i/>
                <w:color w:val="000000"/>
                <w:sz w:val="24"/>
              </w:rPr>
              <w:t>pens</w:t>
            </w:r>
            <w:r>
              <w:rPr>
                <w:rFonts w:ascii="Times New Roman" w:hAnsi="Times New Roman"/>
                <w:color w:val="000000"/>
                <w:sz w:val="24"/>
                <w:lang w:val="ru-RU"/>
              </w:rPr>
              <w:t xml:space="preserve">;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man</w:t>
            </w:r>
            <w:r>
              <w:rPr>
                <w:rFonts w:ascii="Times New Roman" w:hAnsi="Times New Roman"/>
                <w:i/>
                <w:color w:val="000000"/>
                <w:sz w:val="24"/>
                <w:lang w:val="ru-RU"/>
              </w:rPr>
              <w:t xml:space="preserve"> – </w:t>
            </w:r>
            <w:r>
              <w:rPr>
                <w:rFonts w:ascii="Times New Roman" w:hAnsi="Times New Roman"/>
                <w:i/>
                <w:color w:val="000000"/>
                <w:sz w:val="24"/>
              </w:rPr>
              <w:t>men</w:t>
            </w:r>
            <w:r>
              <w:rPr>
                <w:rFonts w:ascii="Times New Roman" w:hAnsi="Times New Roman"/>
                <w:color w:val="000000"/>
                <w:sz w:val="24"/>
                <w:lang w:val="ru-RU"/>
              </w:rPr>
              <w:t>)</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2.4.15</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личные и притяжательные местоимения</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2.4.16</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4"/>
              </w:rPr>
              <w:t>this</w:t>
            </w:r>
            <w:r>
              <w:rPr>
                <w:rFonts w:ascii="Times New Roman" w:hAnsi="Times New Roman"/>
                <w:color w:val="000000"/>
                <w:sz w:val="24"/>
                <w:lang w:val="ru-RU"/>
              </w:rPr>
              <w:t xml:space="preserve"> – </w:t>
            </w:r>
            <w:r>
              <w:rPr>
                <w:rFonts w:ascii="Times New Roman" w:hAnsi="Times New Roman"/>
                <w:i/>
                <w:color w:val="000000"/>
                <w:sz w:val="24"/>
              </w:rPr>
              <w:t>these</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2.4.17</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количественные числительные (1 – 12)</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2.4.18</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rPr>
              <w:t>who</w:t>
            </w:r>
            <w:r>
              <w:rPr>
                <w:rFonts w:ascii="Times New Roman" w:hAnsi="Times New Roman"/>
                <w:color w:val="000000"/>
                <w:sz w:val="24"/>
                <w:lang w:val="ru-RU"/>
              </w:rPr>
              <w:t xml:space="preserve">, </w:t>
            </w:r>
            <w:r>
              <w:rPr>
                <w:rFonts w:ascii="Times New Roman" w:hAnsi="Times New Roman"/>
                <w:i/>
                <w:color w:val="000000"/>
                <w:sz w:val="24"/>
              </w:rPr>
              <w:t>what</w:t>
            </w:r>
            <w:r>
              <w:rPr>
                <w:rFonts w:ascii="Times New Roman" w:hAnsi="Times New Roman"/>
                <w:color w:val="000000"/>
                <w:sz w:val="24"/>
                <w:lang w:val="ru-RU"/>
              </w:rPr>
              <w:t xml:space="preserve">, </w:t>
            </w:r>
            <w:r>
              <w:rPr>
                <w:rFonts w:ascii="Times New Roman" w:hAnsi="Times New Roman"/>
                <w:i/>
                <w:color w:val="000000"/>
                <w:sz w:val="24"/>
              </w:rPr>
              <w:t>how</w:t>
            </w:r>
            <w:r>
              <w:rPr>
                <w:rFonts w:ascii="Times New Roman" w:hAnsi="Times New Roman"/>
                <w:color w:val="000000"/>
                <w:sz w:val="24"/>
                <w:lang w:val="ru-RU"/>
              </w:rPr>
              <w:t xml:space="preserve">, </w:t>
            </w:r>
            <w:r>
              <w:rPr>
                <w:rFonts w:ascii="Times New Roman" w:hAnsi="Times New Roman"/>
                <w:i/>
                <w:color w:val="000000"/>
                <w:sz w:val="24"/>
              </w:rPr>
              <w:t>where</w:t>
            </w:r>
            <w:r>
              <w:rPr>
                <w:rFonts w:ascii="Times New Roman" w:hAnsi="Times New Roman"/>
                <w:color w:val="000000"/>
                <w:sz w:val="24"/>
                <w:lang w:val="ru-RU"/>
              </w:rPr>
              <w:t xml:space="preserve">, </w:t>
            </w:r>
            <w:r>
              <w:rPr>
                <w:rFonts w:ascii="Times New Roman" w:hAnsi="Times New Roman"/>
                <w:i/>
                <w:color w:val="000000"/>
                <w:sz w:val="24"/>
              </w:rPr>
              <w:t>how</w:t>
            </w:r>
            <w:r>
              <w:rPr>
                <w:rFonts w:ascii="Times New Roman" w:hAnsi="Times New Roman"/>
                <w:i/>
                <w:color w:val="000000"/>
                <w:sz w:val="24"/>
                <w:lang w:val="ru-RU"/>
              </w:rPr>
              <w:t xml:space="preserve"> </w:t>
            </w:r>
            <w:r>
              <w:rPr>
                <w:rFonts w:ascii="Times New Roman" w:hAnsi="Times New Roman"/>
                <w:i/>
                <w:color w:val="000000"/>
                <w:sz w:val="24"/>
              </w:rPr>
              <w:t>many</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2.4.19</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in</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color w:val="000000"/>
                <w:sz w:val="24"/>
                <w:lang w:val="ru-RU"/>
              </w:rPr>
              <w:t xml:space="preserve">, </w:t>
            </w:r>
            <w:r>
              <w:rPr>
                <w:rFonts w:ascii="Times New Roman" w:hAnsi="Times New Roman"/>
                <w:i/>
                <w:color w:val="000000"/>
                <w:sz w:val="24"/>
              </w:rPr>
              <w:t>near</w:t>
            </w:r>
            <w:r>
              <w:rPr>
                <w:rFonts w:ascii="Times New Roman" w:hAnsi="Times New Roman"/>
                <w:color w:val="000000"/>
                <w:sz w:val="24"/>
                <w:lang w:val="ru-RU"/>
              </w:rPr>
              <w:t xml:space="preserve">, </w:t>
            </w:r>
            <w:r>
              <w:rPr>
                <w:rFonts w:ascii="Times New Roman" w:hAnsi="Times New Roman"/>
                <w:i/>
                <w:color w:val="000000"/>
                <w:sz w:val="24"/>
              </w:rPr>
              <w:t>under</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2.4.20</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союзы </w:t>
            </w:r>
            <w:r>
              <w:rPr>
                <w:rFonts w:ascii="Times New Roman" w:hAnsi="Times New Roman"/>
                <w:i/>
                <w:color w:val="000000"/>
                <w:sz w:val="24"/>
              </w:rPr>
              <w:t>and</w:t>
            </w:r>
            <w:r>
              <w:rPr>
                <w:rFonts w:ascii="Times New Roman" w:hAnsi="Times New Roman"/>
                <w:color w:val="000000"/>
                <w:sz w:val="24"/>
                <w:lang w:val="ru-RU"/>
              </w:rPr>
              <w:t xml:space="preserve"> и </w:t>
            </w:r>
            <w:r>
              <w:rPr>
                <w:rFonts w:ascii="Times New Roman" w:hAnsi="Times New Roman"/>
                <w:i/>
                <w:color w:val="000000"/>
                <w:sz w:val="24"/>
              </w:rPr>
              <w:t>but</w:t>
            </w:r>
            <w:r>
              <w:rPr>
                <w:rFonts w:ascii="Times New Roman" w:hAnsi="Times New Roman"/>
                <w:color w:val="000000"/>
                <w:sz w:val="24"/>
                <w:lang w:val="ru-RU"/>
              </w:rPr>
              <w:t xml:space="preserve"> при однородных членах</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Социокультурные знания и умения</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3.1</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trPr>
          <w:trHeight w:val="144" w:hRule="atLeast"/>
        </w:trPr>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3.2</w:t>
            </w:r>
          </w:p>
        </w:tc>
        <w:tc>
          <w:tcPr>
            <w:tcW w:w="1148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Знать названия родной страны и страны (стран) изучаемого языка и их столиц</w:t>
            </w:r>
          </w:p>
        </w:tc>
      </w:tr>
    </w:tbl>
    <w:p>
      <w:pPr>
        <w:pStyle w:val="Normal"/>
        <w:spacing w:lineRule="auto" w:line="240" w:before="0" w:after="0"/>
        <w:ind w:left="120"/>
        <w:rPr>
          <w:lang w:val="ru-RU"/>
        </w:rPr>
      </w:pPr>
      <w:r>
        <w:rPr>
          <w:lang w:val="ru-RU"/>
        </w:rPr>
      </w:r>
    </w:p>
    <w:p>
      <w:pPr>
        <w:pStyle w:val="Normal"/>
        <w:spacing w:lineRule="auto" w:line="240" w:before="0" w:after="0"/>
        <w:ind w:left="120"/>
        <w:rPr/>
      </w:pPr>
      <w:r>
        <w:rPr>
          <w:rFonts w:ascii="Times New Roman" w:hAnsi="Times New Roman"/>
          <w:b/>
          <w:color w:val="000000"/>
          <w:sz w:val="28"/>
        </w:rPr>
        <w:t>3 КЛАСС</w:t>
      </w:r>
    </w:p>
    <w:tbl>
      <w:tblPr>
        <w:tblW w:w="13569" w:type="dxa"/>
        <w:jc w:val="left"/>
        <w:tblInd w:w="398" w:type="dxa"/>
        <w:tblLayout w:type="fixed"/>
        <w:tblCellMar>
          <w:top w:w="50" w:type="dxa"/>
          <w:left w:w="100" w:type="dxa"/>
          <w:bottom w:w="0" w:type="dxa"/>
          <w:right w:w="108" w:type="dxa"/>
        </w:tblCellMar>
        <w:tblLook w:val="04a0"/>
      </w:tblPr>
      <w:tblGrid>
        <w:gridCol w:w="2686"/>
        <w:gridCol w:w="10882"/>
      </w:tblGrid>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начального общего образования</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Коммуникативные умения</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Говорение</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Диалогическая речь</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Монологическая речь</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Аудирование</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Смысловое чтение</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1.4</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Письмо</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Заполнять анкеты и формуляры с указанием личной информации: имя, фамилия, возраст, страна проживания, любимые занятия и другое</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Писать с использованием образца поздравления с праздниками (с днём рождения, Новым годом, Рождеством) с выражением пожеланий</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Создавать подписи к иллюстрациям с пояснением, что на них изображено</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Языковые знания и навыки</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Фонетическая сторона речи</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Применять правила чтения гласных в третьем типе слога (гласная + </w:t>
            </w:r>
            <w:r>
              <w:rPr>
                <w:rFonts w:ascii="Times New Roman" w:hAnsi="Times New Roman"/>
                <w:i/>
                <w:color w:val="000000"/>
                <w:sz w:val="24"/>
              </w:rPr>
              <w:t>r</w:t>
            </w:r>
            <w:r>
              <w:rPr>
                <w:rFonts w:ascii="Times New Roman" w:hAnsi="Times New Roman"/>
                <w:color w:val="000000"/>
                <w:sz w:val="24"/>
                <w:lang w:val="ru-RU"/>
              </w:rPr>
              <w:t>)</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Применять правила чтения сложных сочетаний букв (например, -</w:t>
            </w:r>
            <w:r>
              <w:rPr>
                <w:rFonts w:ascii="Times New Roman" w:hAnsi="Times New Roman"/>
                <w:i/>
                <w:color w:val="000000"/>
                <w:sz w:val="24"/>
              </w:rPr>
              <w:t>tion</w:t>
            </w:r>
            <w:r>
              <w:rPr>
                <w:rFonts w:ascii="Times New Roman" w:hAnsi="Times New Roman"/>
                <w:color w:val="000000"/>
                <w:sz w:val="24"/>
                <w:lang w:val="ru-RU"/>
              </w:rPr>
              <w:t>, -</w:t>
            </w:r>
            <w:r>
              <w:rPr>
                <w:rFonts w:ascii="Times New Roman" w:hAnsi="Times New Roman"/>
                <w:i/>
                <w:color w:val="000000"/>
                <w:sz w:val="24"/>
              </w:rPr>
              <w:t>ight</w:t>
            </w:r>
            <w:r>
              <w:rPr>
                <w:rFonts w:ascii="Times New Roman" w:hAnsi="Times New Roman"/>
                <w:color w:val="000000"/>
                <w:sz w:val="24"/>
                <w:lang w:val="ru-RU"/>
              </w:rPr>
              <w:t>) в односложных, двусложных и многосложных словах (</w:t>
            </w:r>
            <w:r>
              <w:rPr>
                <w:rFonts w:ascii="Times New Roman" w:hAnsi="Times New Roman"/>
                <w:i/>
                <w:color w:val="000000"/>
                <w:sz w:val="24"/>
              </w:rPr>
              <w:t>international</w:t>
            </w:r>
            <w:r>
              <w:rPr>
                <w:rFonts w:ascii="Times New Roman" w:hAnsi="Times New Roman"/>
                <w:color w:val="000000"/>
                <w:sz w:val="24"/>
                <w:lang w:val="ru-RU"/>
              </w:rPr>
              <w:t xml:space="preserve">, </w:t>
            </w:r>
            <w:r>
              <w:rPr>
                <w:rFonts w:ascii="Times New Roman" w:hAnsi="Times New Roman"/>
                <w:i/>
                <w:color w:val="000000"/>
                <w:sz w:val="24"/>
              </w:rPr>
              <w:t>night</w:t>
            </w:r>
            <w:r>
              <w:rPr>
                <w:rFonts w:ascii="Times New Roman" w:hAnsi="Times New Roman"/>
                <w:color w:val="000000"/>
                <w:sz w:val="24"/>
                <w:lang w:val="ru-RU"/>
              </w:rPr>
              <w:t>)</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новые слова согласно основным правилам чтения</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2.1.4</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Различать на слух и правильно произносить слова и фразы (предложения) с соблюдением их ритмико-интонационных особенностей</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Графика, орфография и пунктуация</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Правильно писать изученные слова</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 апостроф)</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Лексическая сторона речи</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Pr>
                <w:rFonts w:ascii="Times New Roman" w:hAnsi="Times New Roman"/>
                <w:i/>
                <w:color w:val="000000"/>
                <w:sz w:val="24"/>
              </w:rPr>
              <w:t>teen</w:t>
            </w:r>
            <w:r>
              <w:rPr>
                <w:rFonts w:ascii="Times New Roman" w:hAnsi="Times New Roman"/>
                <w:color w:val="000000"/>
                <w:sz w:val="24"/>
                <w:lang w:val="ru-RU"/>
              </w:rPr>
              <w:t>, -</w:t>
            </w:r>
            <w:r>
              <w:rPr>
                <w:rFonts w:ascii="Times New Roman" w:hAnsi="Times New Roman"/>
                <w:i/>
                <w:color w:val="000000"/>
                <w:sz w:val="24"/>
              </w:rPr>
              <w:t>ty</w:t>
            </w:r>
            <w:r>
              <w:rPr>
                <w:rFonts w:ascii="Times New Roman" w:hAnsi="Times New Roman"/>
                <w:color w:val="000000"/>
                <w:sz w:val="24"/>
                <w:lang w:val="ru-RU"/>
              </w:rPr>
              <w:t>, -</w:t>
            </w:r>
            <w:r>
              <w:rPr>
                <w:rFonts w:ascii="Times New Roman" w:hAnsi="Times New Roman"/>
                <w:i/>
                <w:color w:val="000000"/>
                <w:sz w:val="24"/>
              </w:rPr>
              <w:t>th</w:t>
            </w:r>
            <w:r>
              <w:rPr>
                <w:rFonts w:ascii="Times New Roman" w:hAnsi="Times New Roman"/>
                <w:color w:val="000000"/>
                <w:sz w:val="24"/>
                <w:lang w:val="ru-RU"/>
              </w:rPr>
              <w:t>)</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football</w:t>
            </w:r>
            <w:r>
              <w:rPr>
                <w:rFonts w:ascii="Times New Roman" w:hAnsi="Times New Roman"/>
                <w:color w:val="000000"/>
                <w:sz w:val="24"/>
                <w:lang w:val="ru-RU"/>
              </w:rPr>
              <w:t xml:space="preserve">, </w:t>
            </w:r>
            <w:r>
              <w:rPr>
                <w:rFonts w:ascii="Times New Roman" w:hAnsi="Times New Roman"/>
                <w:i/>
                <w:color w:val="000000"/>
                <w:sz w:val="24"/>
              </w:rPr>
              <w:t>snowman</w:t>
            </w:r>
            <w:r>
              <w:rPr>
                <w:rFonts w:ascii="Times New Roman" w:hAnsi="Times New Roman"/>
                <w:color w:val="000000"/>
                <w:sz w:val="24"/>
                <w:lang w:val="ru-RU"/>
              </w:rPr>
              <w:t>)</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2.4</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Грамматическая сторона речи</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4"/>
              </w:rPr>
              <w:t>Don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i/>
                <w:color w:val="000000"/>
                <w:sz w:val="24"/>
                <w:lang w:val="ru-RU"/>
              </w:rPr>
              <w:t xml:space="preserve"> </w:t>
            </w:r>
            <w:r>
              <w:rPr>
                <w:rFonts w:ascii="Times New Roman" w:hAnsi="Times New Roman"/>
                <w:i/>
                <w:color w:val="000000"/>
                <w:sz w:val="24"/>
              </w:rPr>
              <w:t>talk</w:t>
            </w:r>
            <w:r>
              <w:rPr>
                <w:rFonts w:ascii="Times New Roman" w:hAnsi="Times New Roman"/>
                <w:i/>
                <w:color w:val="000000"/>
                <w:sz w:val="24"/>
                <w:lang w:val="ru-RU"/>
              </w:rPr>
              <w:t xml:space="preserve">, </w:t>
            </w:r>
            <w:r>
              <w:rPr>
                <w:rFonts w:ascii="Times New Roman" w:hAnsi="Times New Roman"/>
                <w:i/>
                <w:color w:val="000000"/>
                <w:sz w:val="24"/>
              </w:rPr>
              <w:t>please</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 bridge across the river. There were mountains in the south.</w:t>
            </w:r>
            <w:r>
              <w:rPr>
                <w:rFonts w:ascii="Times New Roman" w:hAnsi="Times New Roman"/>
                <w:color w:val="000000"/>
                <w:sz w:val="24"/>
              </w:rPr>
              <w:t>)</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2.4.4</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rFonts w:ascii="Times New Roman" w:hAnsi="Times New Roman"/>
                <w:color w:val="000000"/>
                <w:sz w:val="24"/>
              </w:rPr>
            </w:pPr>
            <w:r>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I’d like to...</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2.4.5</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конструкции с глаголами на -</w:t>
            </w:r>
            <w:r>
              <w:rPr>
                <w:rFonts w:ascii="Times New Roman" w:hAnsi="Times New Roman"/>
                <w:i/>
                <w:color w:val="000000"/>
                <w:sz w:val="24"/>
              </w:rPr>
              <w:t>ing</w:t>
            </w:r>
            <w:r>
              <w:rPr>
                <w:rFonts w:ascii="Times New Roman" w:hAnsi="Times New Roman"/>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like</w:t>
            </w:r>
            <w:r>
              <w:rPr>
                <w:rFonts w:ascii="Times New Roman" w:hAnsi="Times New Roman"/>
                <w:i/>
                <w:color w:val="000000"/>
                <w:sz w:val="24"/>
                <w:lang w:val="ru-RU"/>
              </w:rPr>
              <w:t>/</w:t>
            </w:r>
            <w:r>
              <w:rPr>
                <w:rFonts w:ascii="Times New Roman" w:hAnsi="Times New Roman"/>
                <w:i/>
                <w:color w:val="000000"/>
                <w:sz w:val="24"/>
              </w:rPr>
              <w:t>enjoy</w:t>
            </w:r>
            <w:r>
              <w:rPr>
                <w:rFonts w:ascii="Times New Roman" w:hAnsi="Times New Roman"/>
                <w:i/>
                <w:color w:val="000000"/>
                <w:sz w:val="24"/>
                <w:lang w:val="ru-RU"/>
              </w:rPr>
              <w:t xml:space="preserve"> </w:t>
            </w:r>
            <w:r>
              <w:rPr>
                <w:rFonts w:ascii="Times New Roman" w:hAnsi="Times New Roman"/>
                <w:i/>
                <w:color w:val="000000"/>
                <w:sz w:val="24"/>
              </w:rPr>
              <w:t>doing</w:t>
            </w:r>
            <w:r>
              <w:rPr>
                <w:rFonts w:ascii="Times New Roman" w:hAnsi="Times New Roman"/>
                <w:i/>
                <w:color w:val="000000"/>
                <w:sz w:val="24"/>
                <w:lang w:val="ru-RU"/>
              </w:rPr>
              <w:t xml:space="preserve"> </w:t>
            </w:r>
            <w:r>
              <w:rPr>
                <w:rFonts w:ascii="Times New Roman" w:hAnsi="Times New Roman"/>
                <w:i/>
                <w:color w:val="000000"/>
                <w:sz w:val="24"/>
              </w:rPr>
              <w:t>smth</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2.4.6</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4"/>
              </w:rPr>
              <w:t>Possessive</w:t>
            </w:r>
            <w:r>
              <w:rPr>
                <w:rFonts w:ascii="Times New Roman" w:hAnsi="Times New Roman"/>
                <w:color w:val="000000"/>
                <w:sz w:val="24"/>
                <w:lang w:val="ru-RU"/>
              </w:rPr>
              <w:t xml:space="preserve"> </w:t>
            </w:r>
            <w:r>
              <w:rPr>
                <w:rFonts w:ascii="Times New Roman" w:hAnsi="Times New Roman"/>
                <w:color w:val="000000"/>
                <w:sz w:val="24"/>
              </w:rPr>
              <w:t>Case</w:t>
            </w:r>
            <w:r>
              <w:rPr>
                <w:rFonts w:ascii="Times New Roman" w:hAnsi="Times New Roman"/>
                <w:color w:val="000000"/>
                <w:sz w:val="24"/>
                <w:lang w:val="ru-RU"/>
              </w:rPr>
              <w:t>)</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2.4.7</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4"/>
              </w:rPr>
              <w:t>much</w:t>
            </w:r>
            <w:r>
              <w:rPr>
                <w:rFonts w:ascii="Times New Roman" w:hAnsi="Times New Roman"/>
                <w:i/>
                <w:color w:val="000000"/>
                <w:sz w:val="24"/>
                <w:lang w:val="ru-RU"/>
              </w:rPr>
              <w:t xml:space="preserve"> / </w:t>
            </w:r>
            <w:r>
              <w:rPr>
                <w:rFonts w:ascii="Times New Roman" w:hAnsi="Times New Roman"/>
                <w:i/>
                <w:color w:val="000000"/>
                <w:sz w:val="24"/>
              </w:rPr>
              <w:t>many</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lot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color w:val="000000"/>
                <w:sz w:val="24"/>
                <w:lang w:val="ru-RU"/>
              </w:rPr>
              <w:t>)</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2.4.8</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наречия частотности </w:t>
            </w:r>
            <w:r>
              <w:rPr>
                <w:rFonts w:ascii="Times New Roman" w:hAnsi="Times New Roman"/>
                <w:i/>
                <w:color w:val="000000"/>
                <w:sz w:val="24"/>
              </w:rPr>
              <w:t>usually</w:t>
            </w:r>
            <w:r>
              <w:rPr>
                <w:rFonts w:ascii="Times New Roman" w:hAnsi="Times New Roman"/>
                <w:color w:val="000000"/>
                <w:sz w:val="24"/>
                <w:lang w:val="ru-RU"/>
              </w:rPr>
              <w:t xml:space="preserve">, </w:t>
            </w:r>
            <w:r>
              <w:rPr>
                <w:rFonts w:ascii="Times New Roman" w:hAnsi="Times New Roman"/>
                <w:i/>
                <w:color w:val="000000"/>
                <w:sz w:val="24"/>
              </w:rPr>
              <w:t>often</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2.4.9</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личные местоимения в объектном падеже</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2.4.10</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color w:val="000000"/>
                <w:sz w:val="24"/>
              </w:rPr>
              <w:t>that</w:t>
            </w:r>
            <w:r>
              <w:rPr>
                <w:rFonts w:ascii="Times New Roman" w:hAnsi="Times New Roman"/>
                <w:color w:val="000000"/>
                <w:sz w:val="24"/>
                <w:lang w:val="ru-RU"/>
              </w:rPr>
              <w:t xml:space="preserve"> – </w:t>
            </w:r>
            <w:r>
              <w:rPr>
                <w:rFonts w:ascii="Times New Roman" w:hAnsi="Times New Roman"/>
                <w:color w:val="000000"/>
                <w:sz w:val="24"/>
              </w:rPr>
              <w:t>those</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неопределённые местоимения (</w:t>
            </w:r>
            <w:r>
              <w:rPr>
                <w:rFonts w:ascii="Times New Roman" w:hAnsi="Times New Roman"/>
                <w:i/>
                <w:color w:val="000000"/>
                <w:sz w:val="24"/>
              </w:rPr>
              <w:t>some</w:t>
            </w:r>
            <w:r>
              <w:rPr>
                <w:rFonts w:ascii="Times New Roman" w:hAnsi="Times New Roman"/>
                <w:i/>
                <w:color w:val="000000"/>
                <w:sz w:val="24"/>
                <w:lang w:val="ru-RU"/>
              </w:rPr>
              <w:t>/</w:t>
            </w:r>
            <w:r>
              <w:rPr>
                <w:rFonts w:ascii="Times New Roman" w:hAnsi="Times New Roman"/>
                <w:i/>
                <w:color w:val="000000"/>
                <w:sz w:val="24"/>
              </w:rPr>
              <w:t>any</w:t>
            </w:r>
            <w:r>
              <w:rPr>
                <w:rFonts w:ascii="Times New Roman" w:hAnsi="Times New Roman"/>
                <w:color w:val="000000"/>
                <w:sz w:val="24"/>
                <w:lang w:val="ru-RU"/>
              </w:rPr>
              <w:t>) в повествовательных и вопросительных предложениях</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количественные числительные (13 – 100) и порядковые числительные (1 – 30)</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rPr>
              <w:t>when</w:t>
            </w:r>
            <w:r>
              <w:rPr>
                <w:rFonts w:ascii="Times New Roman" w:hAnsi="Times New Roman"/>
                <w:color w:val="000000"/>
                <w:sz w:val="24"/>
                <w:lang w:val="ru-RU"/>
              </w:rPr>
              <w:t xml:space="preserve">, </w:t>
            </w:r>
            <w:r>
              <w:rPr>
                <w:rFonts w:ascii="Times New Roman" w:hAnsi="Times New Roman"/>
                <w:i/>
                <w:color w:val="000000"/>
                <w:sz w:val="24"/>
              </w:rPr>
              <w:t>whose</w:t>
            </w:r>
            <w:r>
              <w:rPr>
                <w:rFonts w:ascii="Times New Roman" w:hAnsi="Times New Roman"/>
                <w:color w:val="000000"/>
                <w:sz w:val="24"/>
                <w:lang w:val="ru-RU"/>
              </w:rPr>
              <w:t xml:space="preserve">, </w:t>
            </w:r>
            <w:r>
              <w:rPr>
                <w:rFonts w:ascii="Times New Roman" w:hAnsi="Times New Roman"/>
                <w:i/>
                <w:color w:val="000000"/>
                <w:sz w:val="24"/>
              </w:rPr>
              <w:t>why</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2.4.14</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4"/>
              </w:rPr>
              <w:t>to</w:t>
            </w:r>
            <w:r>
              <w:rPr>
                <w:rFonts w:ascii="Times New Roman" w:hAnsi="Times New Roman"/>
                <w:color w:val="000000"/>
                <w:sz w:val="24"/>
                <w:lang w:val="ru-RU"/>
              </w:rPr>
              <w:t xml:space="preserve"> (</w:t>
            </w:r>
            <w:r>
              <w:rPr>
                <w:rFonts w:ascii="Times New Roman" w:hAnsi="Times New Roman"/>
                <w:i/>
                <w:color w:val="000000"/>
                <w:sz w:val="24"/>
              </w:rPr>
              <w:t>We</w:t>
            </w:r>
            <w:r>
              <w:rPr>
                <w:rFonts w:ascii="Times New Roman" w:hAnsi="Times New Roman"/>
                <w:i/>
                <w:color w:val="000000"/>
                <w:sz w:val="24"/>
                <w:lang w:val="ru-RU"/>
              </w:rPr>
              <w:t xml:space="preserve"> </w:t>
            </w:r>
            <w:r>
              <w:rPr>
                <w:rFonts w:ascii="Times New Roman" w:hAnsi="Times New Roman"/>
                <w:i/>
                <w:color w:val="000000"/>
                <w:sz w:val="24"/>
              </w:rPr>
              <w:t>went</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Moscow</w:t>
            </w:r>
            <w:r>
              <w:rPr>
                <w:rFonts w:ascii="Times New Roman" w:hAnsi="Times New Roman"/>
                <w:i/>
                <w:color w:val="000000"/>
                <w:sz w:val="24"/>
                <w:lang w:val="ru-RU"/>
              </w:rPr>
              <w:t xml:space="preserve"> </w:t>
            </w:r>
            <w:r>
              <w:rPr>
                <w:rFonts w:ascii="Times New Roman" w:hAnsi="Times New Roman"/>
                <w:i/>
                <w:color w:val="000000"/>
                <w:sz w:val="24"/>
              </w:rPr>
              <w:t>last</w:t>
            </w:r>
            <w:r>
              <w:rPr>
                <w:rFonts w:ascii="Times New Roman" w:hAnsi="Times New Roman"/>
                <w:i/>
                <w:color w:val="000000"/>
                <w:sz w:val="24"/>
                <w:lang w:val="ru-RU"/>
              </w:rPr>
              <w:t xml:space="preserve"> </w:t>
            </w:r>
            <w:r>
              <w:rPr>
                <w:rFonts w:ascii="Times New Roman" w:hAnsi="Times New Roman"/>
                <w:i/>
                <w:color w:val="000000"/>
                <w:sz w:val="24"/>
              </w:rPr>
              <w:t>year</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2.4.15</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next</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w:t>
            </w:r>
            <w:r>
              <w:rPr>
                <w:rFonts w:ascii="Times New Roman" w:hAnsi="Times New Roman"/>
                <w:i/>
                <w:color w:val="000000"/>
                <w:sz w:val="24"/>
              </w:rPr>
              <w:t>in</w:t>
            </w:r>
            <w:r>
              <w:rPr>
                <w:rFonts w:ascii="Times New Roman" w:hAnsi="Times New Roman"/>
                <w:i/>
                <w:color w:val="000000"/>
                <w:sz w:val="24"/>
                <w:lang w:val="ru-RU"/>
              </w:rPr>
              <w:t xml:space="preserve"> </w:t>
            </w:r>
            <w:r>
              <w:rPr>
                <w:rFonts w:ascii="Times New Roman" w:hAnsi="Times New Roman"/>
                <w:i/>
                <w:color w:val="000000"/>
                <w:sz w:val="24"/>
              </w:rPr>
              <w:t>front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color w:val="000000"/>
                <w:sz w:val="24"/>
                <w:lang w:val="ru-RU"/>
              </w:rPr>
              <w:t xml:space="preserve">, </w:t>
            </w:r>
            <w:r>
              <w:rPr>
                <w:rFonts w:ascii="Times New Roman" w:hAnsi="Times New Roman"/>
                <w:i/>
                <w:color w:val="000000"/>
                <w:sz w:val="24"/>
              </w:rPr>
              <w:t>behind</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2.4.16</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предлоги времени </w:t>
            </w:r>
            <w:r>
              <w:rPr>
                <w:rFonts w:ascii="Times New Roman" w:hAnsi="Times New Roman"/>
                <w:i/>
                <w:color w:val="000000"/>
                <w:sz w:val="24"/>
              </w:rPr>
              <w:t>at</w:t>
            </w:r>
            <w:r>
              <w:rPr>
                <w:rFonts w:ascii="Times New Roman" w:hAnsi="Times New Roman"/>
                <w:color w:val="000000"/>
                <w:sz w:val="24"/>
                <w:lang w:val="ru-RU"/>
              </w:rPr>
              <w:t xml:space="preserve">, </w:t>
            </w:r>
            <w:r>
              <w:rPr>
                <w:rFonts w:ascii="Times New Roman" w:hAnsi="Times New Roman"/>
                <w:i/>
                <w:color w:val="000000"/>
                <w:sz w:val="24"/>
              </w:rPr>
              <w:t>in</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color w:val="000000"/>
                <w:sz w:val="24"/>
                <w:lang w:val="ru-RU"/>
              </w:rPr>
              <w:t xml:space="preserve"> в выражениях </w:t>
            </w:r>
            <w:r>
              <w:rPr>
                <w:rFonts w:ascii="Times New Roman" w:hAnsi="Times New Roman"/>
                <w:i/>
                <w:color w:val="000000"/>
                <w:sz w:val="24"/>
              </w:rPr>
              <w:t>at</w:t>
            </w:r>
            <w:r>
              <w:rPr>
                <w:rFonts w:ascii="Times New Roman" w:hAnsi="Times New Roman"/>
                <w:i/>
                <w:color w:val="000000"/>
                <w:sz w:val="24"/>
                <w:lang w:val="ru-RU"/>
              </w:rPr>
              <w:t xml:space="preserve"> 4 </w:t>
            </w:r>
            <w:r>
              <w:rPr>
                <w:rFonts w:ascii="Times New Roman" w:hAnsi="Times New Roman"/>
                <w:i/>
                <w:color w:val="000000"/>
                <w:sz w:val="24"/>
              </w:rPr>
              <w:t>o</w:t>
            </w:r>
            <w:r>
              <w:rPr>
                <w:rFonts w:ascii="Times New Roman" w:hAnsi="Times New Roman"/>
                <w:i/>
                <w:color w:val="000000"/>
                <w:sz w:val="24"/>
                <w:lang w:val="ru-RU"/>
              </w:rPr>
              <w:t>’</w:t>
            </w:r>
            <w:r>
              <w:rPr>
                <w:rFonts w:ascii="Times New Roman" w:hAnsi="Times New Roman"/>
                <w:i/>
                <w:color w:val="000000"/>
                <w:sz w:val="24"/>
              </w:rPr>
              <w:t>clock</w:t>
            </w:r>
            <w:r>
              <w:rPr>
                <w:rFonts w:ascii="Times New Roman" w:hAnsi="Times New Roman"/>
                <w:color w:val="000000"/>
                <w:sz w:val="24"/>
                <w:lang w:val="ru-RU"/>
              </w:rPr>
              <w:t xml:space="preserve">, </w:t>
            </w:r>
            <w:r>
              <w:rPr>
                <w:rFonts w:ascii="Times New Roman" w:hAnsi="Times New Roman"/>
                <w:i/>
                <w:color w:val="000000"/>
                <w:sz w:val="24"/>
              </w:rPr>
              <w:t>in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morning</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Monday</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Социокультурные знания и умения</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3.1</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tc>
      </w:tr>
      <w:tr>
        <w:trPr>
          <w:trHeight w:val="144" w:hRule="atLeast"/>
        </w:trPr>
        <w:tc>
          <w:tcPr>
            <w:tcW w:w="268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3.2</w:t>
            </w:r>
          </w:p>
        </w:tc>
        <w:tc>
          <w:tcPr>
            <w:tcW w:w="1088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Кратко представлять свою страну и страну (страны) изучаемого языка на английском языке</w:t>
            </w:r>
          </w:p>
        </w:tc>
      </w:tr>
    </w:tbl>
    <w:p>
      <w:pPr>
        <w:pStyle w:val="Normal"/>
        <w:spacing w:lineRule="auto" w:line="240" w:before="0" w:after="0"/>
        <w:ind w:left="120"/>
        <w:rPr>
          <w:lang w:val="ru-RU"/>
        </w:rPr>
      </w:pPr>
      <w:r>
        <w:rPr>
          <w:lang w:val="ru-RU"/>
        </w:rPr>
      </w:r>
    </w:p>
    <w:p>
      <w:pPr>
        <w:pStyle w:val="Normal"/>
        <w:spacing w:lineRule="auto" w:line="240" w:before="0" w:after="0"/>
        <w:ind w:left="120"/>
        <w:rPr/>
      </w:pPr>
      <w:r>
        <w:rPr>
          <w:rFonts w:ascii="Times New Roman" w:hAnsi="Times New Roman"/>
          <w:b/>
          <w:color w:val="000000"/>
          <w:sz w:val="28"/>
        </w:rPr>
        <w:t>4 КЛАСС</w:t>
      </w:r>
    </w:p>
    <w:tbl>
      <w:tblPr>
        <w:tblW w:w="13569" w:type="dxa"/>
        <w:jc w:val="left"/>
        <w:tblInd w:w="398" w:type="dxa"/>
        <w:tblLayout w:type="fixed"/>
        <w:tblCellMar>
          <w:top w:w="50" w:type="dxa"/>
          <w:left w:w="100" w:type="dxa"/>
          <w:bottom w:w="0" w:type="dxa"/>
          <w:right w:w="108" w:type="dxa"/>
        </w:tblCellMar>
        <w:tblLook w:val="04a0"/>
      </w:tblPr>
      <w:tblGrid>
        <w:gridCol w:w="2708"/>
        <w:gridCol w:w="10860"/>
      </w:tblGrid>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начального общего образования</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Коммуникативные умения</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Говорение</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Диалогическая речь</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1.1.1.4</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Монологическая речь</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Создавать устные связные монологические высказывания (описание,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Создавать устные связные монологические высказывания по образцу; выражать своё отношение к предмету речи</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в объёме не менее 4 – 5 фраз</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1.1.2.4</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Аудирование</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Смысловое чтение</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1.3.4</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Прогнозировать содержание текста на основе заголовка</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1.3.5</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1.4</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Письмо</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Писать с использованием образца поздравления с днём рождения, Новым годом, Рождеством с выражением пожеланий</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50 слов)</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Языковые знания и навыки</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Фонетическая сторона речи</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Читать новые слова согласно основным правилам чтения</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Различать на слух и правильно произносить слова и фразы (предложения) с соблюдением их ритмико-интонационных особенностей</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Графика, орфография и пунктуация</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Правильно писать изученные слова</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Лексическая сторона речи</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Pr>
                <w:rFonts w:ascii="Times New Roman" w:hAnsi="Times New Roman"/>
                <w:i/>
                <w:color w:val="000000"/>
                <w:sz w:val="24"/>
                <w:lang w:val="ru-RU"/>
              </w:rPr>
              <w:t>-</w:t>
            </w:r>
            <w:r>
              <w:rPr>
                <w:rFonts w:ascii="Times New Roman" w:hAnsi="Times New Roman"/>
                <w:i/>
                <w:color w:val="000000"/>
                <w:sz w:val="24"/>
              </w:rPr>
              <w:t>er</w:t>
            </w:r>
            <w:r>
              <w:rPr>
                <w:rFonts w:ascii="Times New Roman" w:hAnsi="Times New Roman"/>
                <w:i/>
                <w:color w:val="000000"/>
                <w:sz w:val="24"/>
                <w:lang w:val="ru-RU"/>
              </w:rPr>
              <w:t>/-</w:t>
            </w:r>
            <w:r>
              <w:rPr>
                <w:rFonts w:ascii="Times New Roman" w:hAnsi="Times New Roman"/>
                <w:i/>
                <w:color w:val="000000"/>
                <w:sz w:val="24"/>
              </w:rPr>
              <w:t>or</w:t>
            </w:r>
            <w:r>
              <w:rPr>
                <w:rFonts w:ascii="Times New Roman" w:hAnsi="Times New Roman"/>
                <w:color w:val="000000"/>
                <w:sz w:val="24"/>
                <w:lang w:val="ru-RU"/>
              </w:rPr>
              <w:t>, -</w:t>
            </w:r>
            <w:r>
              <w:rPr>
                <w:rFonts w:ascii="Times New Roman" w:hAnsi="Times New Roman"/>
                <w:i/>
                <w:color w:val="000000"/>
                <w:sz w:val="24"/>
              </w:rPr>
              <w:t>ist</w:t>
            </w:r>
            <w:r>
              <w:rPr>
                <w:rFonts w:ascii="Times New Roman" w:hAnsi="Times New Roman"/>
                <w:color w:val="000000"/>
                <w:sz w:val="24"/>
                <w:lang w:val="ru-RU"/>
              </w:rPr>
              <w:t>:</w:t>
            </w:r>
            <w:r>
              <w:rPr>
                <w:rFonts w:ascii="Times New Roman" w:hAnsi="Times New Roman"/>
                <w:i/>
                <w:color w:val="000000"/>
                <w:sz w:val="24"/>
                <w:lang w:val="ru-RU"/>
              </w:rPr>
              <w:t xml:space="preserve"> </w:t>
            </w:r>
            <w:r>
              <w:rPr>
                <w:rFonts w:ascii="Times New Roman" w:hAnsi="Times New Roman"/>
                <w:i/>
                <w:color w:val="000000"/>
                <w:sz w:val="24"/>
              </w:rPr>
              <w:t>teacher</w:t>
            </w:r>
            <w:r>
              <w:rPr>
                <w:rFonts w:ascii="Times New Roman" w:hAnsi="Times New Roman"/>
                <w:color w:val="000000"/>
                <w:sz w:val="24"/>
                <w:lang w:val="ru-RU"/>
              </w:rPr>
              <w:t xml:space="preserve">, </w:t>
            </w:r>
            <w:r>
              <w:rPr>
                <w:rFonts w:ascii="Times New Roman" w:hAnsi="Times New Roman"/>
                <w:i/>
                <w:color w:val="000000"/>
                <w:sz w:val="24"/>
              </w:rPr>
              <w:t>actor</w:t>
            </w:r>
            <w:r>
              <w:rPr>
                <w:rFonts w:ascii="Times New Roman" w:hAnsi="Times New Roman"/>
                <w:color w:val="000000"/>
                <w:sz w:val="24"/>
                <w:lang w:val="ru-RU"/>
              </w:rPr>
              <w:t xml:space="preserve">, </w:t>
            </w:r>
            <w:r>
              <w:rPr>
                <w:rFonts w:ascii="Times New Roman" w:hAnsi="Times New Roman"/>
                <w:i/>
                <w:color w:val="000000"/>
                <w:sz w:val="24"/>
              </w:rPr>
              <w:t>artist</w:t>
            </w:r>
            <w:r>
              <w:rPr>
                <w:rFonts w:ascii="Times New Roman" w:hAnsi="Times New Roman"/>
                <w:color w:val="000000"/>
                <w:sz w:val="24"/>
                <w:lang w:val="ru-RU"/>
              </w:rPr>
              <w:t>)</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blackboard</w:t>
            </w:r>
            <w:r>
              <w:rPr>
                <w:rFonts w:ascii="Times New Roman" w:hAnsi="Times New Roman"/>
                <w:color w:val="000000"/>
                <w:sz w:val="24"/>
                <w:lang w:val="ru-RU"/>
              </w:rPr>
              <w:t>)</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2.3.4</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конвер</w:t>
            </w:r>
            <w:r>
              <w:rPr>
                <w:rFonts w:ascii="Times New Roman" w:hAnsi="Times New Roman"/>
                <w:color w:val="000000"/>
                <w:sz w:val="24"/>
              </w:rPr>
              <w:t>c</w:t>
            </w:r>
            <w:r>
              <w:rPr>
                <w:rFonts w:ascii="Times New Roman" w:hAnsi="Times New Roman"/>
                <w:color w:val="000000"/>
                <w:sz w:val="24"/>
                <w:lang w:val="ru-RU"/>
              </w:rPr>
              <w:t>ии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color w:val="000000"/>
                <w:sz w:val="24"/>
                <w:lang w:val="ru-RU"/>
              </w:rPr>
              <w:t>)</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2.4</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Грамматическая сторона речи</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глаголы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i/>
                <w:color w:val="000000"/>
                <w:sz w:val="24"/>
                <w:lang w:val="ru-RU"/>
              </w:rPr>
              <w:t xml:space="preserve"> </w:t>
            </w:r>
            <w:r>
              <w:rPr>
                <w:rFonts w:ascii="Times New Roman" w:hAnsi="Times New Roman"/>
                <w:i/>
                <w:color w:val="000000"/>
                <w:sz w:val="24"/>
              </w:rPr>
              <w:t>going</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и </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для выражения будущего действия</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i/>
                <w:color w:val="000000"/>
                <w:sz w:val="24"/>
              </w:rPr>
              <w:t>must</w:t>
            </w:r>
            <w:r>
              <w:rPr>
                <w:rFonts w:ascii="Times New Roman" w:hAnsi="Times New Roman"/>
                <w:color w:val="000000"/>
                <w:sz w:val="24"/>
                <w:lang w:val="ru-RU"/>
              </w:rPr>
              <w:t xml:space="preserve"> и </w:t>
            </w:r>
            <w:r>
              <w:rPr>
                <w:rFonts w:ascii="Times New Roman" w:hAnsi="Times New Roman"/>
                <w:i/>
                <w:color w:val="000000"/>
                <w:sz w:val="24"/>
              </w:rPr>
              <w:t>have</w:t>
            </w:r>
            <w:r>
              <w:rPr>
                <w:rFonts w:ascii="Times New Roman" w:hAnsi="Times New Roman"/>
                <w:i/>
                <w:color w:val="000000"/>
                <w:sz w:val="24"/>
                <w:lang w:val="ru-RU"/>
              </w:rPr>
              <w:t xml:space="preserve"> </w:t>
            </w:r>
            <w:r>
              <w:rPr>
                <w:rFonts w:ascii="Times New Roman" w:hAnsi="Times New Roman"/>
                <w:i/>
                <w:color w:val="000000"/>
                <w:sz w:val="24"/>
              </w:rPr>
              <w:t>to</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2.4.4</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4"/>
              </w:rPr>
              <w:t>no</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2.4.5</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4"/>
              </w:rPr>
              <w:t>good</w:t>
            </w:r>
            <w:r>
              <w:rPr>
                <w:rFonts w:ascii="Times New Roman" w:hAnsi="Times New Roman"/>
                <w:i/>
                <w:color w:val="000000"/>
                <w:sz w:val="24"/>
                <w:lang w:val="ru-RU"/>
              </w:rPr>
              <w:t xml:space="preserve"> – </w:t>
            </w:r>
            <w:r>
              <w:rPr>
                <w:rFonts w:ascii="Times New Roman" w:hAnsi="Times New Roman"/>
                <w:i/>
                <w:color w:val="000000"/>
                <w:sz w:val="24"/>
              </w:rPr>
              <w:t>better</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best</w:t>
            </w:r>
            <w:r>
              <w:rPr>
                <w:rFonts w:ascii="Times New Roman" w:hAnsi="Times New Roman"/>
                <w:color w:val="000000"/>
                <w:sz w:val="24"/>
                <w:lang w:val="ru-RU"/>
              </w:rPr>
              <w:t>,</w:t>
            </w:r>
            <w:r>
              <w:rPr>
                <w:rFonts w:ascii="Times New Roman" w:hAnsi="Times New Roman"/>
                <w:i/>
                <w:color w:val="000000"/>
                <w:sz w:val="24"/>
                <w:lang w:val="ru-RU"/>
              </w:rPr>
              <w:t xml:space="preserve"> </w:t>
            </w:r>
            <w:r>
              <w:rPr>
                <w:rFonts w:ascii="Times New Roman" w:hAnsi="Times New Roman"/>
                <w:i/>
                <w:color w:val="000000"/>
                <w:sz w:val="24"/>
              </w:rPr>
              <w:t>bad</w:t>
            </w:r>
            <w:r>
              <w:rPr>
                <w:rFonts w:ascii="Times New Roman" w:hAnsi="Times New Roman"/>
                <w:i/>
                <w:color w:val="000000"/>
                <w:sz w:val="24"/>
                <w:lang w:val="ru-RU"/>
              </w:rPr>
              <w:t xml:space="preserve"> – </w:t>
            </w:r>
            <w:r>
              <w:rPr>
                <w:rFonts w:ascii="Times New Roman" w:hAnsi="Times New Roman"/>
                <w:i/>
                <w:color w:val="000000"/>
                <w:sz w:val="24"/>
              </w:rPr>
              <w:t>worse</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worst</w:t>
            </w:r>
            <w:r>
              <w:rPr>
                <w:rFonts w:ascii="Times New Roman" w:hAnsi="Times New Roman"/>
                <w:color w:val="000000"/>
                <w:sz w:val="24"/>
                <w:lang w:val="ru-RU"/>
              </w:rPr>
              <w:t>)</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2.4.6</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наречия времени</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2.4.7</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обозначение даты и года</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2.4.8</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Распознавать и употреблять в устной и письменной речи обозначение времени</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Социокультурные знания и умения</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3.1</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3.2</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Знать названия родной страны и страны (стран) изучаемого языка</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3.3</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Знать некоторых литературных персонажей</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3.4</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Знать небольшие произведения детского фольклора (рифмовки, песни)</w:t>
            </w:r>
          </w:p>
        </w:tc>
      </w:tr>
      <w:tr>
        <w:trPr>
          <w:trHeight w:val="144" w:hRule="atLeast"/>
        </w:trPr>
        <w:tc>
          <w:tcPr>
            <w:tcW w:w="270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3.5</w:t>
            </w:r>
          </w:p>
        </w:tc>
        <w:tc>
          <w:tcPr>
            <w:tcW w:w="1086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Кратко представлять свою страну на иностранном языке в рамках изучаемой тематики</w:t>
            </w:r>
          </w:p>
        </w:tc>
      </w:tr>
    </w:tbl>
    <w:p>
      <w:pPr>
        <w:pStyle w:val="Normal"/>
        <w:spacing w:lineRule="auto" w:line="240" w:before="0" w:after="0"/>
        <w:ind w:left="120"/>
        <w:rPr>
          <w:rFonts w:ascii="Times New Roman" w:hAnsi="Times New Roman"/>
          <w:b/>
          <w:color w:val="000000"/>
          <w:sz w:val="28"/>
          <w:lang w:val="ru-RU"/>
        </w:rPr>
      </w:pPr>
      <w:r>
        <w:rPr>
          <w:rFonts w:ascii="Times New Roman" w:hAnsi="Times New Roman"/>
          <w:b/>
          <w:color w:val="000000"/>
          <w:sz w:val="28"/>
          <w:lang w:val="ru-RU"/>
        </w:rPr>
      </w:r>
      <w:bookmarkStart w:id="26" w:name="block-55916610"/>
      <w:bookmarkStart w:id="27" w:name="block-55916610"/>
      <w:bookmarkEnd w:id="25"/>
      <w:bookmarkEnd w:id="27"/>
    </w:p>
    <w:p>
      <w:pPr>
        <w:pStyle w:val="Normal"/>
        <w:spacing w:lineRule="auto" w:line="240" w:before="0" w:after="0"/>
        <w:ind w:left="120"/>
        <w:rPr/>
      </w:pPr>
      <w:r>
        <w:rPr>
          <w:rFonts w:ascii="Times New Roman" w:hAnsi="Times New Roman"/>
          <w:b/>
          <w:color w:val="000000"/>
          <w:sz w:val="28"/>
        </w:rPr>
        <w:t>П</w:t>
      </w:r>
      <w:bookmarkStart w:id="28" w:name="block-55916612_Копия_1"/>
      <w:r>
        <w:rPr>
          <w:rFonts w:ascii="Times New Roman" w:hAnsi="Times New Roman"/>
          <w:b/>
          <w:color w:val="000000"/>
          <w:sz w:val="28"/>
        </w:rPr>
        <w:t>РОВЕРЯЕМЫЕ ЭЛЕМЕНТЫ СОДЕРЖАНИЯ</w:t>
      </w:r>
    </w:p>
    <w:p>
      <w:pPr>
        <w:pStyle w:val="Normal"/>
        <w:spacing w:lineRule="auto" w:line="240" w:before="0" w:after="0"/>
        <w:ind w:left="120"/>
        <w:rPr/>
      </w:pPr>
      <w:r>
        <w:rPr>
          <w:rFonts w:ascii="Times New Roman" w:hAnsi="Times New Roman"/>
          <w:b/>
          <w:color w:val="000000"/>
          <w:sz w:val="28"/>
        </w:rPr>
        <w:t>2 КЛАСС</w:t>
      </w:r>
    </w:p>
    <w:tbl>
      <w:tblPr>
        <w:tblW w:w="13569" w:type="dxa"/>
        <w:jc w:val="left"/>
        <w:tblInd w:w="398" w:type="dxa"/>
        <w:tblLayout w:type="fixed"/>
        <w:tblCellMar>
          <w:top w:w="50" w:type="dxa"/>
          <w:left w:w="100" w:type="dxa"/>
          <w:bottom w:w="0" w:type="dxa"/>
          <w:right w:w="108" w:type="dxa"/>
        </w:tblCellMar>
        <w:tblLook w:val="04a0"/>
      </w:tblPr>
      <w:tblGrid>
        <w:gridCol w:w="1899"/>
        <w:gridCol w:w="11669"/>
      </w:tblGrid>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pPr>
            <w:r>
              <w:rPr>
                <w:rFonts w:ascii="Times New Roman" w:hAnsi="Times New Roman"/>
                <w:b/>
                <w:color w:val="000000"/>
                <w:sz w:val="24"/>
              </w:rPr>
              <w:t xml:space="preserve"> </w:t>
            </w:r>
            <w:r>
              <w:rPr>
                <w:rFonts w:ascii="Times New Roman" w:hAnsi="Times New Roman"/>
                <w:b/>
                <w:color w:val="000000"/>
                <w:sz w:val="24"/>
              </w:rPr>
              <w:t>Код</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pPr>
            <w:r>
              <w:rPr>
                <w:rFonts w:ascii="Times New Roman" w:hAnsi="Times New Roman"/>
                <w:b/>
                <w:color w:val="000000"/>
                <w:sz w:val="24"/>
              </w:rPr>
              <w:t xml:space="preserve"> </w:t>
            </w:r>
            <w:r>
              <w:rPr>
                <w:rFonts w:ascii="Times New Roman" w:hAnsi="Times New Roman"/>
                <w:b/>
                <w:color w:val="000000"/>
                <w:sz w:val="24"/>
              </w:rPr>
              <w:t>Проверяемый элемент содержания</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Коммуникативные умения</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Говорение</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Диалогическая речь</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Монологическая речь</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Аудирование</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Смысловое чтение</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1.4</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Письмо</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Овладение техникой письма (полупечатное написание букв, буквосочетаний, слов)</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1.4.4</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Написание с использованием образца коротких поздравлений с праздниками (с днём рождения, Новым годом)</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Языковые знания и навыки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Фонетическая сторона речи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Буквы английского алфавита. Корректное называние букв английского алфавита</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2.1.4</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новых слов согласно основным правилам чтения английского языка</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2.1.5</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2.1.6</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Графика, орфография и пунктуация</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Графически корректное (полупечатное) написание букв английского алфавита в буквосочетаниях и словах</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Правильное написание изученных слов</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2.2.4</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m</w:t>
            </w:r>
            <w:r>
              <w:rPr>
                <w:rFonts w:ascii="Times New Roman" w:hAnsi="Times New Roman"/>
                <w:color w:val="000000"/>
                <w:sz w:val="24"/>
                <w:lang w:val="ru-RU"/>
              </w:rPr>
              <w:t xml:space="preserve">, </w:t>
            </w:r>
            <w:r>
              <w:rPr>
                <w:rFonts w:ascii="Times New Roman" w:hAnsi="Times New Roman"/>
                <w:i/>
                <w:color w:val="000000"/>
                <w:sz w:val="24"/>
              </w:rPr>
              <w:t>isn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color w:val="000000"/>
                <w:sz w:val="24"/>
                <w:lang w:val="ru-RU"/>
              </w:rPr>
              <w:t xml:space="preserve">; </w:t>
            </w:r>
            <w:r>
              <w:rPr>
                <w:rFonts w:ascii="Times New Roman" w:hAnsi="Times New Roman"/>
                <w:i/>
                <w:color w:val="000000"/>
                <w:sz w:val="24"/>
              </w:rPr>
              <w:t>don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color w:val="000000"/>
                <w:sz w:val="24"/>
                <w:lang w:val="ru-RU"/>
              </w:rPr>
              <w:t xml:space="preserve">, </w:t>
            </w:r>
            <w:r>
              <w:rPr>
                <w:rFonts w:ascii="Times New Roman" w:hAnsi="Times New Roman"/>
                <w:i/>
                <w:color w:val="000000"/>
                <w:sz w:val="24"/>
              </w:rPr>
              <w:t>doesn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color w:val="000000"/>
                <w:sz w:val="24"/>
                <w:lang w:val="ru-RU"/>
              </w:rPr>
              <w:t xml:space="preserve">; </w:t>
            </w:r>
            <w:r>
              <w:rPr>
                <w:rFonts w:ascii="Times New Roman" w:hAnsi="Times New Roman"/>
                <w:i/>
                <w:color w:val="000000"/>
                <w:sz w:val="24"/>
              </w:rPr>
              <w:t>can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color w:val="000000"/>
                <w:sz w:val="24"/>
                <w:lang w:val="ru-RU"/>
              </w:rPr>
              <w:t>), существительных в притяжательном падеже (</w:t>
            </w:r>
            <w:r>
              <w:rPr>
                <w:rFonts w:ascii="Times New Roman" w:hAnsi="Times New Roman"/>
                <w:i/>
                <w:color w:val="000000"/>
                <w:sz w:val="24"/>
              </w:rPr>
              <w:t>Ann</w:t>
            </w:r>
            <w:r>
              <w:rPr>
                <w:rFonts w:ascii="Times New Roman" w:hAnsi="Times New Roman"/>
                <w:i/>
                <w:color w:val="000000"/>
                <w:sz w:val="24"/>
                <w:lang w:val="ru-RU"/>
              </w:rPr>
              <w:t>’</w:t>
            </w:r>
            <w:r>
              <w:rPr>
                <w:rFonts w:ascii="Times New Roman" w:hAnsi="Times New Roman"/>
                <w:i/>
                <w:color w:val="000000"/>
                <w:sz w:val="24"/>
              </w:rPr>
              <w:t>s</w:t>
            </w:r>
            <w:r>
              <w:rPr>
                <w:rFonts w:ascii="Times New Roman" w:hAnsi="Times New Roman"/>
                <w:color w:val="000000"/>
                <w:sz w:val="24"/>
                <w:lang w:val="ru-RU"/>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Лексическая сторона речи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Pr>
                <w:rFonts w:ascii="Times New Roman" w:hAnsi="Times New Roman"/>
                <w:color w:val="000000"/>
                <w:sz w:val="24"/>
                <w:lang w:val="ru-RU"/>
              </w:rPr>
              <w:t xml:space="preserve">, </w:t>
            </w:r>
            <w:r>
              <w:rPr>
                <w:rFonts w:ascii="Times New Roman" w:hAnsi="Times New Roman"/>
                <w:i/>
                <w:color w:val="000000"/>
                <w:sz w:val="24"/>
              </w:rPr>
              <w:t>film</w:t>
            </w:r>
            <w:r>
              <w:rPr>
                <w:rFonts w:ascii="Times New Roman" w:hAnsi="Times New Roman"/>
                <w:color w:val="000000"/>
                <w:sz w:val="24"/>
                <w:lang w:val="ru-RU"/>
              </w:rPr>
              <w:t>) с помощью языковой догадки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2.4</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i/>
                <w:color w:val="000000"/>
                <w:sz w:val="24"/>
                <w:lang w:val="ru-RU"/>
              </w:rPr>
              <w:t xml:space="preserve">Грамматическая сторона речи </w:t>
            </w: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Нераспространённые и распространённые простые предложения</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Pr>
                <w:rFonts w:ascii="Times New Roman" w:hAnsi="Times New Roman"/>
                <w:color w:val="000000"/>
                <w:sz w:val="24"/>
                <w:lang w:val="ru-RU"/>
              </w:rPr>
              <w:t xml:space="preserve"> (</w:t>
            </w:r>
            <w:r>
              <w:rPr>
                <w:rFonts w:ascii="Times New Roman" w:hAnsi="Times New Roman"/>
                <w:i/>
                <w:color w:val="000000"/>
                <w:sz w:val="24"/>
              </w:rPr>
              <w:t>It</w:t>
            </w:r>
            <w:r>
              <w:rPr>
                <w:rFonts w:ascii="Times New Roman" w:hAnsi="Times New Roman"/>
                <w:i/>
                <w:color w:val="000000"/>
                <w:sz w:val="24"/>
                <w:lang w:val="ru-RU"/>
              </w:rPr>
              <w:t>’</w:t>
            </w:r>
            <w:r>
              <w:rPr>
                <w:rFonts w:ascii="Times New Roman" w:hAnsi="Times New Roman"/>
                <w:i/>
                <w:color w:val="000000"/>
                <w:sz w:val="24"/>
              </w:rPr>
              <w:t>s</w:t>
            </w:r>
            <w:r>
              <w:rPr>
                <w:rFonts w:ascii="Times New Roman" w:hAnsi="Times New Roman"/>
                <w:i/>
                <w:color w:val="000000"/>
                <w:sz w:val="24"/>
                <w:lang w:val="ru-RU"/>
              </w:rPr>
              <w:t xml:space="preserve">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red</w:t>
            </w:r>
            <w:r>
              <w:rPr>
                <w:rFonts w:ascii="Times New Roman" w:hAnsi="Times New Roman"/>
                <w:i/>
                <w:color w:val="000000"/>
                <w:sz w:val="24"/>
                <w:lang w:val="ru-RU"/>
              </w:rPr>
              <w:t xml:space="preserve"> </w:t>
            </w:r>
            <w:r>
              <w:rPr>
                <w:rFonts w:ascii="Times New Roman" w:hAnsi="Times New Roman"/>
                <w:i/>
                <w:color w:val="000000"/>
                <w:sz w:val="24"/>
              </w:rPr>
              <w:t>ball</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2.4.4</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Present Simple Tense (</w:t>
            </w:r>
            <w:r>
              <w:rPr>
                <w:rFonts w:ascii="Times New Roman" w:hAnsi="Times New Roman"/>
                <w:i/>
                <w:color w:val="000000"/>
                <w:sz w:val="24"/>
              </w:rPr>
              <w:t>There is a cat in the room. Is there a cat in the room? – Yes, there is. / No, there isn’t. There are four pens on the table. Are there four pens on the table? – Yes, there are. / No, there aren’t. How many pens are there on the table? – There are four pens.</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2.4.5</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Предложения с простым глагольным сказуемым (</w:t>
            </w:r>
            <w:r>
              <w:rPr>
                <w:rFonts w:ascii="Times New Roman" w:hAnsi="Times New Roman"/>
                <w:i/>
                <w:color w:val="000000"/>
                <w:sz w:val="24"/>
              </w:rPr>
              <w:t>They live in the country.</w:t>
            </w:r>
            <w:r>
              <w:rPr>
                <w:rFonts w:ascii="Times New Roman" w:hAnsi="Times New Roman"/>
                <w:color w:val="000000"/>
                <w:sz w:val="24"/>
              </w:rPr>
              <w:t>), составным именным сказуемым (</w:t>
            </w:r>
            <w:r>
              <w:rPr>
                <w:rFonts w:ascii="Times New Roman" w:hAnsi="Times New Roman"/>
                <w:i/>
                <w:color w:val="000000"/>
                <w:sz w:val="24"/>
              </w:rPr>
              <w:t>The box is small.</w:t>
            </w:r>
            <w:r>
              <w:rPr>
                <w:rFonts w:ascii="Times New Roman" w:hAnsi="Times New Roman"/>
                <w:color w:val="000000"/>
                <w:sz w:val="24"/>
              </w:rPr>
              <w:t>) и составным глагольным сказуемым (</w:t>
            </w:r>
            <w:r>
              <w:rPr>
                <w:rFonts w:ascii="Times New Roman" w:hAnsi="Times New Roman"/>
                <w:i/>
                <w:color w:val="000000"/>
                <w:sz w:val="24"/>
              </w:rPr>
              <w:t>I like to play with my cat. She can play the piano.</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2.4.6</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r>
              <w:rPr>
                <w:rFonts w:ascii="Times New Roman" w:hAnsi="Times New Roman"/>
                <w:color w:val="000000"/>
                <w:sz w:val="24"/>
              </w:rPr>
              <w:t xml:space="preserve"> в Present Simple Tense (</w:t>
            </w:r>
            <w:r>
              <w:rPr>
                <w:rFonts w:ascii="Times New Roman" w:hAnsi="Times New Roman"/>
                <w:i/>
                <w:color w:val="000000"/>
                <w:sz w:val="24"/>
              </w:rPr>
              <w:t>My father is a doctor. Is it a red ball? – Yes, it is. / No, it isn’t.</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2.4.7</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Предложения с краткими глагольными формами (</w:t>
            </w:r>
            <w:r>
              <w:rPr>
                <w:rFonts w:ascii="Times New Roman" w:hAnsi="Times New Roman"/>
                <w:i/>
                <w:color w:val="000000"/>
                <w:sz w:val="24"/>
              </w:rPr>
              <w:t>She</w:t>
            </w:r>
            <w:r>
              <w:rPr>
                <w:rFonts w:ascii="Times New Roman" w:hAnsi="Times New Roman"/>
                <w:i/>
                <w:color w:val="000000"/>
                <w:sz w:val="24"/>
                <w:lang w:val="ru-RU"/>
              </w:rPr>
              <w:t xml:space="preserve"> </w:t>
            </w:r>
            <w:r>
              <w:rPr>
                <w:rFonts w:ascii="Times New Roman" w:hAnsi="Times New Roman"/>
                <w:i/>
                <w:color w:val="000000"/>
                <w:sz w:val="24"/>
              </w:rPr>
              <w:t>can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i/>
                <w:color w:val="000000"/>
                <w:sz w:val="24"/>
                <w:lang w:val="ru-RU"/>
              </w:rPr>
              <w:t xml:space="preserve"> </w:t>
            </w:r>
            <w:r>
              <w:rPr>
                <w:rFonts w:ascii="Times New Roman" w:hAnsi="Times New Roman"/>
                <w:i/>
                <w:color w:val="000000"/>
                <w:sz w:val="24"/>
              </w:rPr>
              <w:t>swim</w:t>
            </w:r>
            <w:r>
              <w:rPr>
                <w:rFonts w:ascii="Times New Roman" w:hAnsi="Times New Roman"/>
                <w:i/>
                <w:color w:val="000000"/>
                <w:sz w:val="24"/>
                <w:lang w:val="ru-RU"/>
              </w:rPr>
              <w:t xml:space="preserve">. </w:t>
            </w:r>
            <w:r>
              <w:rPr>
                <w:rFonts w:ascii="Times New Roman" w:hAnsi="Times New Roman"/>
                <w:i/>
                <w:color w:val="000000"/>
                <w:sz w:val="24"/>
              </w:rPr>
              <w:t>I don’t like porridge.</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2.4.8</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Побудительные предложения в утвердительной форме (</w:t>
            </w:r>
            <w:r>
              <w:rPr>
                <w:rFonts w:ascii="Times New Roman" w:hAnsi="Times New Roman"/>
                <w:i/>
                <w:color w:val="000000"/>
                <w:sz w:val="24"/>
              </w:rPr>
              <w:t>Come</w:t>
            </w:r>
            <w:r>
              <w:rPr>
                <w:rFonts w:ascii="Times New Roman" w:hAnsi="Times New Roman"/>
                <w:i/>
                <w:color w:val="000000"/>
                <w:sz w:val="24"/>
                <w:lang w:val="ru-RU"/>
              </w:rPr>
              <w:t xml:space="preserve"> </w:t>
            </w:r>
            <w:r>
              <w:rPr>
                <w:rFonts w:ascii="Times New Roman" w:hAnsi="Times New Roman"/>
                <w:i/>
                <w:color w:val="000000"/>
                <w:sz w:val="24"/>
              </w:rPr>
              <w:t>in</w:t>
            </w:r>
            <w:r>
              <w:rPr>
                <w:rFonts w:ascii="Times New Roman" w:hAnsi="Times New Roman"/>
                <w:i/>
                <w:color w:val="000000"/>
                <w:sz w:val="24"/>
                <w:lang w:val="ru-RU"/>
              </w:rPr>
              <w:t xml:space="preserve">, </w:t>
            </w:r>
            <w:r>
              <w:rPr>
                <w:rFonts w:ascii="Times New Roman" w:hAnsi="Times New Roman"/>
                <w:i/>
                <w:color w:val="000000"/>
                <w:sz w:val="24"/>
              </w:rPr>
              <w:t>please</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2.4.9</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Глаголы в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2.4.10</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Глагольная конструкция have got (</w:t>
            </w:r>
            <w:r>
              <w:rPr>
                <w:rFonts w:ascii="Times New Roman" w:hAnsi="Times New Roman"/>
                <w:i/>
                <w:color w:val="000000"/>
                <w:sz w:val="24"/>
              </w:rPr>
              <w:t>I’ve got a cat. He’s/She’s got a cat. Have you got a cat? – Yes, I have. / No, I haven’t. What have you got?</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Модальный глагол </w:t>
            </w:r>
            <w:r>
              <w:rPr>
                <w:rFonts w:ascii="Times New Roman" w:hAnsi="Times New Roman"/>
                <w:i/>
                <w:color w:val="000000"/>
                <w:sz w:val="24"/>
              </w:rPr>
              <w:t>can</w:t>
            </w:r>
            <w:r>
              <w:rPr>
                <w:rFonts w:ascii="Times New Roman" w:hAnsi="Times New Roman"/>
                <w:color w:val="000000"/>
                <w:sz w:val="24"/>
                <w:lang w:val="ru-RU"/>
              </w:rPr>
              <w:t>: для выражения умения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can</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i/>
                <w:color w:val="000000"/>
                <w:sz w:val="24"/>
                <w:lang w:val="ru-RU"/>
              </w:rPr>
              <w:t xml:space="preserve"> </w:t>
            </w:r>
            <w:r>
              <w:rPr>
                <w:rFonts w:ascii="Times New Roman" w:hAnsi="Times New Roman"/>
                <w:i/>
                <w:color w:val="000000"/>
                <w:sz w:val="24"/>
              </w:rPr>
              <w:t>tennis</w:t>
            </w:r>
            <w:r>
              <w:rPr>
                <w:rFonts w:ascii="Times New Roman" w:hAnsi="Times New Roman"/>
                <w:i/>
                <w:color w:val="000000"/>
                <w:sz w:val="24"/>
                <w:lang w:val="ru-RU"/>
              </w:rPr>
              <w:t>.</w:t>
            </w:r>
            <w:r>
              <w:rPr>
                <w:rFonts w:ascii="Times New Roman" w:hAnsi="Times New Roman"/>
                <w:color w:val="000000"/>
                <w:sz w:val="24"/>
                <w:lang w:val="ru-RU"/>
              </w:rPr>
              <w:t>) и отсутствия умения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can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i/>
                <w:color w:val="000000"/>
                <w:sz w:val="24"/>
                <w:lang w:val="ru-RU"/>
              </w:rPr>
              <w:t xml:space="preserve"> </w:t>
            </w:r>
            <w:r>
              <w:rPr>
                <w:rFonts w:ascii="Times New Roman" w:hAnsi="Times New Roman"/>
                <w:i/>
                <w:color w:val="000000"/>
                <w:sz w:val="24"/>
              </w:rPr>
              <w:t>chess</w:t>
            </w:r>
            <w:r>
              <w:rPr>
                <w:rFonts w:ascii="Times New Roman" w:hAnsi="Times New Roman"/>
                <w:i/>
                <w:color w:val="000000"/>
                <w:sz w:val="24"/>
                <w:lang w:val="ru-RU"/>
              </w:rPr>
              <w:t>.</w:t>
            </w:r>
            <w:r>
              <w:rPr>
                <w:rFonts w:ascii="Times New Roman" w:hAnsi="Times New Roman"/>
                <w:color w:val="000000"/>
                <w:sz w:val="24"/>
                <w:lang w:val="ru-RU"/>
              </w:rPr>
              <w:t>); для получения разрешения (</w:t>
            </w:r>
            <w:r>
              <w:rPr>
                <w:rFonts w:ascii="Times New Roman" w:hAnsi="Times New Roman"/>
                <w:i/>
                <w:color w:val="000000"/>
                <w:sz w:val="24"/>
              </w:rPr>
              <w:t>Can</w:t>
            </w:r>
            <w:r>
              <w:rPr>
                <w:rFonts w:ascii="Times New Roman" w:hAnsi="Times New Roman"/>
                <w:i/>
                <w:color w:val="000000"/>
                <w:sz w:val="24"/>
                <w:lang w:val="ru-RU"/>
              </w:rPr>
              <w:t xml:space="preserve">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go</w:t>
            </w:r>
            <w:r>
              <w:rPr>
                <w:rFonts w:ascii="Times New Roman" w:hAnsi="Times New Roman"/>
                <w:i/>
                <w:color w:val="000000"/>
                <w:sz w:val="24"/>
                <w:lang w:val="ru-RU"/>
              </w:rPr>
              <w:t xml:space="preserve"> </w:t>
            </w:r>
            <w:r>
              <w:rPr>
                <w:rFonts w:ascii="Times New Roman" w:hAnsi="Times New Roman"/>
                <w:i/>
                <w:color w:val="000000"/>
                <w:sz w:val="24"/>
              </w:rPr>
              <w:t>out</w:t>
            </w:r>
            <w:r>
              <w:rPr>
                <w:rFonts w:ascii="Times New Roman" w:hAnsi="Times New Roman"/>
                <w:i/>
                <w:color w:val="000000"/>
                <w:sz w:val="24"/>
                <w:lang w:val="ru-RU"/>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Pr>
                <w:rFonts w:ascii="Times New Roman" w:hAnsi="Times New Roman"/>
                <w:color w:val="000000"/>
                <w:sz w:val="24"/>
                <w:lang w:val="ru-RU"/>
              </w:rPr>
              <w:t xml:space="preserve"> именами существительными (наиболее распространённые случаи)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Существительные во множественном числе, образованные по правилу и исключения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book</w:t>
            </w:r>
            <w:r>
              <w:rPr>
                <w:rFonts w:ascii="Times New Roman" w:hAnsi="Times New Roman"/>
                <w:i/>
                <w:color w:val="000000"/>
                <w:sz w:val="24"/>
                <w:lang w:val="ru-RU"/>
              </w:rPr>
              <w:t xml:space="preserve"> – </w:t>
            </w:r>
            <w:r>
              <w:rPr>
                <w:rFonts w:ascii="Times New Roman" w:hAnsi="Times New Roman"/>
                <w:i/>
                <w:color w:val="000000"/>
                <w:sz w:val="24"/>
              </w:rPr>
              <w:t>books</w:t>
            </w:r>
            <w:r>
              <w:rPr>
                <w:rFonts w:ascii="Times New Roman" w:hAnsi="Times New Roman"/>
                <w:color w:val="000000"/>
                <w:sz w:val="24"/>
                <w:lang w:val="ru-RU"/>
              </w:rPr>
              <w:t xml:space="preserve">;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man</w:t>
            </w:r>
            <w:r>
              <w:rPr>
                <w:rFonts w:ascii="Times New Roman" w:hAnsi="Times New Roman"/>
                <w:i/>
                <w:color w:val="000000"/>
                <w:sz w:val="24"/>
                <w:lang w:val="ru-RU"/>
              </w:rPr>
              <w:t xml:space="preserve"> – </w:t>
            </w:r>
            <w:r>
              <w:rPr>
                <w:rFonts w:ascii="Times New Roman" w:hAnsi="Times New Roman"/>
                <w:i/>
                <w:color w:val="000000"/>
                <w:sz w:val="24"/>
              </w:rPr>
              <w:t>men</w:t>
            </w:r>
            <w:r>
              <w:rPr>
                <w:rFonts w:ascii="Times New Roman" w:hAnsi="Times New Roman"/>
                <w:color w:val="000000"/>
                <w:sz w:val="24"/>
                <w:lang w:val="ru-RU"/>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2.4.14</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Личные местоимения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2.4.15</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2.4.16</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Указательные местоимения (</w:t>
            </w:r>
            <w:r>
              <w:rPr>
                <w:rFonts w:ascii="Times New Roman" w:hAnsi="Times New Roman"/>
                <w:i/>
                <w:color w:val="000000"/>
                <w:sz w:val="24"/>
              </w:rPr>
              <w:t>this – these</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2.4.17</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Количественные числительные (1 – 12)</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2.4.18</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Вопросительные слова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how</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how many</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2.4.19</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Предлоги места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w:t>
            </w:r>
            <w:r>
              <w:rPr>
                <w:rFonts w:ascii="Times New Roman" w:hAnsi="Times New Roman"/>
                <w:i/>
                <w:color w:val="000000"/>
                <w:sz w:val="24"/>
              </w:rPr>
              <w:t>near</w:t>
            </w:r>
            <w:r>
              <w:rPr>
                <w:rFonts w:ascii="Times New Roman" w:hAnsi="Times New Roman"/>
                <w:color w:val="000000"/>
                <w:sz w:val="24"/>
              </w:rPr>
              <w:t xml:space="preserve">, </w:t>
            </w:r>
            <w:r>
              <w:rPr>
                <w:rFonts w:ascii="Times New Roman" w:hAnsi="Times New Roman"/>
                <w:i/>
                <w:color w:val="000000"/>
                <w:sz w:val="24"/>
              </w:rPr>
              <w:t>under</w:t>
            </w:r>
            <w:r>
              <w:rPr>
                <w:rFonts w:ascii="Times New Roman" w:hAnsi="Times New Roman"/>
                <w:color w:val="000000"/>
                <w:sz w:val="24"/>
              </w:rPr>
              <w:t>)</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2.4.20</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Союзы </w:t>
            </w:r>
            <w:r>
              <w:rPr>
                <w:rFonts w:ascii="Times New Roman" w:hAnsi="Times New Roman"/>
                <w:i/>
                <w:color w:val="000000"/>
                <w:sz w:val="24"/>
              </w:rPr>
              <w:t>and</w:t>
            </w:r>
            <w:r>
              <w:rPr>
                <w:rFonts w:ascii="Times New Roman" w:hAnsi="Times New Roman"/>
                <w:color w:val="000000"/>
                <w:sz w:val="24"/>
                <w:lang w:val="ru-RU"/>
              </w:rPr>
              <w:t xml:space="preserve"> и </w:t>
            </w:r>
            <w:r>
              <w:rPr>
                <w:rFonts w:ascii="Times New Roman" w:hAnsi="Times New Roman"/>
                <w:i/>
                <w:color w:val="000000"/>
                <w:sz w:val="24"/>
              </w:rPr>
              <w:t>but</w:t>
            </w:r>
            <w:r>
              <w:rPr>
                <w:rFonts w:ascii="Times New Roman" w:hAnsi="Times New Roman"/>
                <w:color w:val="000000"/>
                <w:sz w:val="24"/>
                <w:lang w:val="ru-RU"/>
              </w:rPr>
              <w:t xml:space="preserve"> (</w:t>
            </w:r>
            <w:r>
              <w:rPr>
                <w:rFonts w:ascii="Times New Roman" w:hAnsi="Times New Roman"/>
                <w:color w:val="000000"/>
                <w:sz w:val="24"/>
              </w:rPr>
              <w:t>c</w:t>
            </w:r>
            <w:r>
              <w:rPr>
                <w:rFonts w:ascii="Times New Roman" w:hAnsi="Times New Roman"/>
                <w:color w:val="000000"/>
                <w:sz w:val="24"/>
                <w:lang w:val="ru-RU"/>
              </w:rPr>
              <w:t xml:space="preserve"> однородными членами)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Социокультурные знания и умения</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Знание названий родной страны и страны (стран) изучаемого языка и их столиц</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3.3</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Знание небольших произведений детского фольклора страны (стран) изучаемого языка (рифмовки, стихи, песенки); персонажей детских книг</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Компенсаторные умения</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4.1</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4.2</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trPr>
          <w:trHeight w:val="144" w:hRule="atLeast"/>
        </w:trPr>
        <w:tc>
          <w:tcPr>
            <w:tcW w:w="1356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Тематическое содержание речи</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А</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Мир моего «я». Приветствие, знакомство, Моя семья. Мой день рождения. Моя любимая еда</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Б</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Мир моих увлечений. Любимый цвет, игрушка. Любимые занятия. Мой питомец. Выходной день</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В</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Мир вокруг меня. Моя школа. Мои друзья. Моя малая родина (город, село)</w:t>
            </w:r>
          </w:p>
        </w:tc>
      </w:tr>
      <w:tr>
        <w:trPr>
          <w:trHeight w:val="144" w:hRule="atLeast"/>
        </w:trPr>
        <w:tc>
          <w:tcPr>
            <w:tcW w:w="18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Г</w:t>
            </w:r>
          </w:p>
        </w:tc>
        <w:tc>
          <w:tcPr>
            <w:tcW w:w="116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pPr>
        <w:pStyle w:val="Normal"/>
        <w:spacing w:lineRule="auto" w:line="240" w:before="0" w:after="0"/>
        <w:ind w:left="120"/>
        <w:rPr>
          <w:lang w:val="ru-RU"/>
        </w:rPr>
      </w:pPr>
      <w:r>
        <w:rPr>
          <w:lang w:val="ru-RU"/>
        </w:rPr>
      </w:r>
    </w:p>
    <w:p>
      <w:pPr>
        <w:pStyle w:val="Normal"/>
        <w:spacing w:lineRule="auto" w:line="240" w:before="0" w:after="0"/>
        <w:ind w:left="120"/>
        <w:rPr/>
      </w:pPr>
      <w:r>
        <w:rPr>
          <w:rFonts w:ascii="Times New Roman" w:hAnsi="Times New Roman"/>
          <w:b/>
          <w:color w:val="333333"/>
          <w:sz w:val="28"/>
        </w:rPr>
        <w:t>3 КЛАСС</w:t>
      </w:r>
    </w:p>
    <w:tbl>
      <w:tblPr>
        <w:tblW w:w="13569" w:type="dxa"/>
        <w:jc w:val="left"/>
        <w:tblInd w:w="398" w:type="dxa"/>
        <w:tblLayout w:type="fixed"/>
        <w:tblCellMar>
          <w:top w:w="50" w:type="dxa"/>
          <w:left w:w="100" w:type="dxa"/>
          <w:bottom w:w="0" w:type="dxa"/>
          <w:right w:w="108" w:type="dxa"/>
        </w:tblCellMar>
        <w:tblLook w:val="04a0"/>
      </w:tblPr>
      <w:tblGrid>
        <w:gridCol w:w="1898"/>
        <w:gridCol w:w="11670"/>
      </w:tblGrid>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pPr>
            <w:r>
              <w:rPr>
                <w:rFonts w:ascii="Times New Roman" w:hAnsi="Times New Roman"/>
                <w:b/>
                <w:color w:val="000000"/>
                <w:sz w:val="24"/>
              </w:rPr>
              <w:t xml:space="preserve"> </w:t>
            </w:r>
            <w:r>
              <w:rPr>
                <w:rFonts w:ascii="Times New Roman" w:hAnsi="Times New Roman"/>
                <w:b/>
                <w:color w:val="000000"/>
                <w:sz w:val="24"/>
              </w:rPr>
              <w:t>Код</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pPr>
            <w:r>
              <w:rPr>
                <w:rFonts w:ascii="Times New Roman" w:hAnsi="Times New Roman"/>
                <w:b/>
                <w:color w:val="000000"/>
                <w:sz w:val="24"/>
              </w:rPr>
              <w:t xml:space="preserve"> </w:t>
            </w:r>
            <w:r>
              <w:rPr>
                <w:rFonts w:ascii="Times New Roman" w:hAnsi="Times New Roman"/>
                <w:b/>
                <w:color w:val="000000"/>
                <w:sz w:val="24"/>
              </w:rPr>
              <w:t>Проверяемый элемент содержания</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Коммуникативные умения</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Говорение</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Диалогическая речь</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Монологическая речь</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Пересказ с использованием речевых ситуаций, ключевых слов и (или) иллюстраций основного содержания прочитанного текста</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Аудирование</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Смысловое чтение</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1.4</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Письмо</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Создание подписей к картинкам, фотографиям с пояснением, что на них изображено</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1.4.4</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Написание с использованием образца поздравлений с праздниками (</w:t>
            </w:r>
            <w:r>
              <w:rPr>
                <w:rFonts w:ascii="Times New Roman" w:hAnsi="Times New Roman"/>
                <w:color w:val="000000"/>
                <w:sz w:val="24"/>
              </w:rPr>
              <w:t>c</w:t>
            </w:r>
            <w:r>
              <w:rPr>
                <w:rFonts w:ascii="Times New Roman" w:hAnsi="Times New Roman"/>
                <w:color w:val="000000"/>
                <w:sz w:val="24"/>
                <w:lang w:val="ru-RU"/>
              </w:rPr>
              <w:t xml:space="preserve"> днём рождения, Новым годом, Рождеством) с выражением пожеланий</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Языковые знания и навыки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Фонетическая сторона речи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Буквы английского алфавита. Фонетически корректное озвучивание букв английского алфавита</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Чтение гласных в открытом и закрытом слоге в односложных словах, чтения гласных в третьем типе слога (гласная + </w:t>
            </w:r>
            <w:r>
              <w:rPr>
                <w:rFonts w:ascii="Times New Roman" w:hAnsi="Times New Roman"/>
                <w:i/>
                <w:color w:val="000000"/>
                <w:sz w:val="24"/>
              </w:rPr>
              <w:t>r</w:t>
            </w:r>
            <w:r>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4"/>
              </w:rPr>
              <w:t>tion</w:t>
            </w:r>
            <w:r>
              <w:rPr>
                <w:rFonts w:ascii="Times New Roman" w:hAnsi="Times New Roman"/>
                <w:color w:val="000000"/>
                <w:sz w:val="24"/>
                <w:lang w:val="ru-RU"/>
              </w:rPr>
              <w:t xml:space="preserve">, </w:t>
            </w:r>
            <w:r>
              <w:rPr>
                <w:rFonts w:ascii="Times New Roman" w:hAnsi="Times New Roman"/>
                <w:i/>
                <w:color w:val="000000"/>
                <w:sz w:val="24"/>
              </w:rPr>
              <w:t>ight</w:t>
            </w:r>
            <w:r>
              <w:rPr>
                <w:rFonts w:ascii="Times New Roman" w:hAnsi="Times New Roman"/>
                <w:color w:val="000000"/>
                <w:sz w:val="24"/>
                <w:lang w:val="ru-RU"/>
              </w:rPr>
              <w:t xml:space="preserve">) в односложных, двусложных и многосложных словах. </w:t>
            </w:r>
            <w:r>
              <w:rPr>
                <w:rFonts w:ascii="Times New Roman" w:hAnsi="Times New Roman"/>
                <w:color w:val="000000"/>
                <w:sz w:val="24"/>
              </w:rPr>
              <w:t>Выделение некоторых звукобуквенных сочетаний при анализе изученных слов</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2.1.4</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новых слов согласно основным правилам чтения с использованием полной или частичной транскрипции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2.1.5</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2.1.6</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2.1.7</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Графика, орфография и пунктуация</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Правильное написание изученных слов</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Лексическая сторона речи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4"/>
                <w:lang w:val="ru-RU"/>
              </w:rPr>
              <w:t>-</w:t>
            </w:r>
            <w:r>
              <w:rPr>
                <w:rFonts w:ascii="Times New Roman" w:hAnsi="Times New Roman"/>
                <w:i/>
                <w:color w:val="000000"/>
                <w:sz w:val="24"/>
              </w:rPr>
              <w:t>teen</w:t>
            </w:r>
            <w:r>
              <w:rPr>
                <w:rFonts w:ascii="Times New Roman" w:hAnsi="Times New Roman"/>
                <w:color w:val="000000"/>
                <w:sz w:val="24"/>
                <w:lang w:val="ru-RU"/>
              </w:rPr>
              <w:t>, -</w:t>
            </w:r>
            <w:r>
              <w:rPr>
                <w:rFonts w:ascii="Times New Roman" w:hAnsi="Times New Roman"/>
                <w:i/>
                <w:color w:val="000000"/>
                <w:sz w:val="24"/>
              </w:rPr>
              <w:t>ty</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th</w:t>
            </w:r>
            <w:r>
              <w:rPr>
                <w:rFonts w:ascii="Times New Roman" w:hAnsi="Times New Roman"/>
                <w:color w:val="000000"/>
                <w:sz w:val="24"/>
                <w:lang w:val="ru-RU"/>
              </w:rPr>
              <w:t>) и словосложения (</w:t>
            </w:r>
            <w:r>
              <w:rPr>
                <w:rFonts w:ascii="Times New Roman" w:hAnsi="Times New Roman"/>
                <w:i/>
                <w:color w:val="000000"/>
                <w:sz w:val="24"/>
              </w:rPr>
              <w:t>sportsman</w:t>
            </w:r>
            <w:r>
              <w:rPr>
                <w:rFonts w:ascii="Times New Roman" w:hAnsi="Times New Roman"/>
                <w:color w:val="000000"/>
                <w:sz w:val="24"/>
                <w:lang w:val="ru-RU"/>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Pr>
                <w:rFonts w:ascii="Times New Roman" w:hAnsi="Times New Roman"/>
                <w:color w:val="000000"/>
                <w:sz w:val="24"/>
                <w:lang w:val="ru-RU"/>
              </w:rPr>
              <w:t xml:space="preserve">, </w:t>
            </w:r>
            <w:r>
              <w:rPr>
                <w:rFonts w:ascii="Times New Roman" w:hAnsi="Times New Roman"/>
                <w:i/>
                <w:color w:val="000000"/>
                <w:sz w:val="24"/>
              </w:rPr>
              <w:t>film</w:t>
            </w:r>
            <w:r>
              <w:rPr>
                <w:rFonts w:ascii="Times New Roman" w:hAnsi="Times New Roman"/>
                <w:color w:val="000000"/>
                <w:sz w:val="24"/>
                <w:lang w:val="ru-RU"/>
              </w:rPr>
              <w:t>) с помощью языковой догадки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2.4</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Грамматическая сторона речи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an old house near the river.</w:t>
            </w:r>
            <w:r>
              <w:rPr>
                <w:rFonts w:ascii="Times New Roman" w:hAnsi="Times New Roman"/>
                <w:color w:val="000000"/>
                <w:sz w:val="24"/>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Побудительные предложения в отрицательной форме (</w:t>
            </w:r>
            <w:r>
              <w:rPr>
                <w:rFonts w:ascii="Times New Roman" w:hAnsi="Times New Roman"/>
                <w:i/>
                <w:color w:val="000000"/>
                <w:sz w:val="24"/>
              </w:rPr>
              <w:t>Don</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i/>
                <w:color w:val="000000"/>
                <w:sz w:val="24"/>
                <w:lang w:val="ru-RU"/>
              </w:rPr>
              <w:t xml:space="preserve"> </w:t>
            </w:r>
            <w:r>
              <w:rPr>
                <w:rFonts w:ascii="Times New Roman" w:hAnsi="Times New Roman"/>
                <w:i/>
                <w:color w:val="000000"/>
                <w:sz w:val="24"/>
              </w:rPr>
              <w:t>talk</w:t>
            </w:r>
            <w:r>
              <w:rPr>
                <w:rFonts w:ascii="Times New Roman" w:hAnsi="Times New Roman"/>
                <w:i/>
                <w:color w:val="000000"/>
                <w:sz w:val="24"/>
                <w:lang w:val="ru-RU"/>
              </w:rPr>
              <w:t xml:space="preserve">, </w:t>
            </w:r>
            <w:r>
              <w:rPr>
                <w:rFonts w:ascii="Times New Roman" w:hAnsi="Times New Roman"/>
                <w:i/>
                <w:color w:val="000000"/>
                <w:sz w:val="24"/>
              </w:rPr>
              <w:t>please</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Правильные и неправильные глаголы в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2.4.4</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w:t>
            </w:r>
            <w:r>
              <w:rPr>
                <w:rFonts w:ascii="Times New Roman" w:hAnsi="Times New Roman"/>
                <w:i/>
                <w:color w:val="000000"/>
                <w:sz w:val="24"/>
              </w:rPr>
              <w:t>I’d like to read this book.</w:t>
            </w:r>
            <w:r>
              <w:rPr>
                <w:rFonts w:ascii="Times New Roman" w:hAnsi="Times New Roman"/>
                <w:color w:val="000000"/>
                <w:sz w:val="24"/>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2.4.5</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like/enjoy doing smth</w:t>
            </w:r>
            <w:r>
              <w:rPr>
                <w:rFonts w:ascii="Times New Roman" w:hAnsi="Times New Roman"/>
                <w:color w:val="000000"/>
                <w:sz w:val="24"/>
              </w:rPr>
              <w:t xml:space="preserve"> (</w:t>
            </w:r>
            <w:r>
              <w:rPr>
                <w:rFonts w:ascii="Times New Roman" w:hAnsi="Times New Roman"/>
                <w:i/>
                <w:color w:val="000000"/>
                <w:sz w:val="24"/>
              </w:rPr>
              <w:t>I like riding my bike.</w:t>
            </w:r>
            <w:r>
              <w:rPr>
                <w:rFonts w:ascii="Times New Roman" w:hAnsi="Times New Roman"/>
                <w:color w:val="000000"/>
                <w:sz w:val="24"/>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2.4.6</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 xml:space="preserve">Существительные в притяжательном падеже (Possessive Case: </w:t>
            </w:r>
            <w:r>
              <w:rPr>
                <w:rFonts w:ascii="Times New Roman" w:hAnsi="Times New Roman"/>
                <w:i/>
                <w:color w:val="000000"/>
                <w:sz w:val="24"/>
              </w:rPr>
              <w:t>Ann’s dress</w:t>
            </w:r>
            <w:r>
              <w:rPr>
                <w:rFonts w:ascii="Times New Roman" w:hAnsi="Times New Roman"/>
                <w:color w:val="000000"/>
                <w:sz w:val="24"/>
              </w:rPr>
              <w:t xml:space="preserve">, </w:t>
            </w:r>
            <w:r>
              <w:rPr>
                <w:rFonts w:ascii="Times New Roman" w:hAnsi="Times New Roman"/>
                <w:i/>
                <w:color w:val="000000"/>
                <w:sz w:val="24"/>
              </w:rPr>
              <w:t>children’s toys</w:t>
            </w:r>
            <w:r>
              <w:rPr>
                <w:rFonts w:ascii="Times New Roman" w:hAnsi="Times New Roman"/>
                <w:color w:val="000000"/>
                <w:sz w:val="24"/>
              </w:rPr>
              <w:t xml:space="preserve">, </w:t>
            </w:r>
            <w:r>
              <w:rPr>
                <w:rFonts w:ascii="Times New Roman" w:hAnsi="Times New Roman"/>
                <w:i/>
                <w:color w:val="000000"/>
                <w:sz w:val="24"/>
              </w:rPr>
              <w:t>boys’ books</w:t>
            </w:r>
            <w:r>
              <w:rPr>
                <w:rFonts w:ascii="Times New Roman" w:hAnsi="Times New Roman"/>
                <w:color w:val="000000"/>
                <w:sz w:val="24"/>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2.4.7</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Pr>
                <w:rFonts w:ascii="Times New Roman" w:hAnsi="Times New Roman"/>
                <w:i/>
                <w:color w:val="000000"/>
                <w:sz w:val="24"/>
                <w:lang w:val="ru-RU"/>
              </w:rPr>
              <w:t xml:space="preserve"> / </w:t>
            </w:r>
            <w:r>
              <w:rPr>
                <w:rFonts w:ascii="Times New Roman" w:hAnsi="Times New Roman"/>
                <w:i/>
                <w:color w:val="000000"/>
                <w:sz w:val="24"/>
              </w:rPr>
              <w:t>many</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lot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color w:val="000000"/>
                <w:sz w:val="24"/>
                <w:lang w:val="ru-RU"/>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2.4.8</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Личные местоимения в объектном падеже (</w:t>
            </w:r>
            <w:r>
              <w:rPr>
                <w:rFonts w:ascii="Times New Roman" w:hAnsi="Times New Roman"/>
                <w:i/>
                <w:color w:val="000000"/>
                <w:sz w:val="24"/>
              </w:rPr>
              <w:t>me</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2.4.9</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Указательные местоимения (</w:t>
            </w:r>
            <w:r>
              <w:rPr>
                <w:rFonts w:ascii="Times New Roman" w:hAnsi="Times New Roman"/>
                <w:i/>
                <w:color w:val="000000"/>
                <w:sz w:val="24"/>
              </w:rPr>
              <w:t>this</w:t>
            </w:r>
            <w:r>
              <w:rPr>
                <w:rFonts w:ascii="Times New Roman" w:hAnsi="Times New Roman"/>
                <w:i/>
                <w:color w:val="000000"/>
                <w:sz w:val="24"/>
                <w:lang w:val="ru-RU"/>
              </w:rPr>
              <w:t xml:space="preserve"> – </w:t>
            </w:r>
            <w:r>
              <w:rPr>
                <w:rFonts w:ascii="Times New Roman" w:hAnsi="Times New Roman"/>
                <w:i/>
                <w:color w:val="000000"/>
                <w:sz w:val="24"/>
              </w:rPr>
              <w:t>these</w:t>
            </w:r>
            <w:r>
              <w:rPr>
                <w:rFonts w:ascii="Times New Roman" w:hAnsi="Times New Roman"/>
                <w:i/>
                <w:color w:val="000000"/>
                <w:sz w:val="24"/>
                <w:lang w:val="ru-RU"/>
              </w:rPr>
              <w:t xml:space="preserve">; </w:t>
            </w:r>
            <w:r>
              <w:rPr>
                <w:rFonts w:ascii="Times New Roman" w:hAnsi="Times New Roman"/>
                <w:i/>
                <w:color w:val="000000"/>
                <w:sz w:val="24"/>
              </w:rPr>
              <w:t>that</w:t>
            </w:r>
            <w:r>
              <w:rPr>
                <w:rFonts w:ascii="Times New Roman" w:hAnsi="Times New Roman"/>
                <w:i/>
                <w:color w:val="000000"/>
                <w:sz w:val="24"/>
                <w:lang w:val="ru-RU"/>
              </w:rPr>
              <w:t xml:space="preserve"> – </w:t>
            </w:r>
            <w:r>
              <w:rPr>
                <w:rFonts w:ascii="Times New Roman" w:hAnsi="Times New Roman"/>
                <w:i/>
                <w:color w:val="000000"/>
                <w:sz w:val="24"/>
              </w:rPr>
              <w:t>those</w:t>
            </w:r>
            <w:r>
              <w:rPr>
                <w:rFonts w:ascii="Times New Roman" w:hAnsi="Times New Roman"/>
                <w:color w:val="000000"/>
                <w:sz w:val="24"/>
                <w:lang w:val="ru-RU"/>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2.4.10</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Неопределённые местоимения (</w:t>
            </w:r>
            <w:r>
              <w:rPr>
                <w:rFonts w:ascii="Times New Roman" w:hAnsi="Times New Roman"/>
                <w:i/>
                <w:color w:val="000000"/>
                <w:sz w:val="24"/>
              </w:rPr>
              <w:t>some</w:t>
            </w:r>
            <w:r>
              <w:rPr>
                <w:rFonts w:ascii="Times New Roman" w:hAnsi="Times New Roman"/>
                <w:i/>
                <w:color w:val="000000"/>
                <w:sz w:val="24"/>
                <w:lang w:val="ru-RU"/>
              </w:rPr>
              <w:t>/</w:t>
            </w:r>
            <w:r>
              <w:rPr>
                <w:rFonts w:ascii="Times New Roman" w:hAnsi="Times New Roman"/>
                <w:i/>
                <w:color w:val="000000"/>
                <w:sz w:val="24"/>
              </w:rPr>
              <w:t>any</w:t>
            </w:r>
            <w:r>
              <w:rPr>
                <w:rFonts w:ascii="Times New Roman" w:hAnsi="Times New Roman"/>
                <w:color w:val="000000"/>
                <w:sz w:val="24"/>
                <w:lang w:val="ru-RU"/>
              </w:rPr>
              <w:t>) в повествовательных и вопросительных предложениях (</w:t>
            </w:r>
            <w:r>
              <w:rPr>
                <w:rFonts w:ascii="Times New Roman" w:hAnsi="Times New Roman"/>
                <w:i/>
                <w:color w:val="000000"/>
                <w:sz w:val="24"/>
              </w:rPr>
              <w:t>Have</w:t>
            </w:r>
            <w:r>
              <w:rPr>
                <w:rFonts w:ascii="Times New Roman" w:hAnsi="Times New Roman"/>
                <w:i/>
                <w:color w:val="000000"/>
                <w:sz w:val="24"/>
                <w:lang w:val="ru-RU"/>
              </w:rPr>
              <w:t xml:space="preserve"> </w:t>
            </w:r>
            <w:r>
              <w:rPr>
                <w:rFonts w:ascii="Times New Roman" w:hAnsi="Times New Roman"/>
                <w:i/>
                <w:color w:val="000000"/>
                <w:sz w:val="24"/>
              </w:rPr>
              <w:t>you</w:t>
            </w:r>
            <w:r>
              <w:rPr>
                <w:rFonts w:ascii="Times New Roman" w:hAnsi="Times New Roman"/>
                <w:i/>
                <w:color w:val="000000"/>
                <w:sz w:val="24"/>
                <w:lang w:val="ru-RU"/>
              </w:rPr>
              <w:t xml:space="preserve"> </w:t>
            </w:r>
            <w:r>
              <w:rPr>
                <w:rFonts w:ascii="Times New Roman" w:hAnsi="Times New Roman"/>
                <w:i/>
                <w:color w:val="000000"/>
                <w:sz w:val="24"/>
              </w:rPr>
              <w:t>got</w:t>
            </w:r>
            <w:r>
              <w:rPr>
                <w:rFonts w:ascii="Times New Roman" w:hAnsi="Times New Roman"/>
                <w:i/>
                <w:color w:val="000000"/>
                <w:sz w:val="24"/>
                <w:lang w:val="ru-RU"/>
              </w:rPr>
              <w:t xml:space="preserve"> </w:t>
            </w:r>
            <w:r>
              <w:rPr>
                <w:rFonts w:ascii="Times New Roman" w:hAnsi="Times New Roman"/>
                <w:i/>
                <w:color w:val="000000"/>
                <w:sz w:val="24"/>
              </w:rPr>
              <w:t>any</w:t>
            </w:r>
            <w:r>
              <w:rPr>
                <w:rFonts w:ascii="Times New Roman" w:hAnsi="Times New Roman"/>
                <w:i/>
                <w:color w:val="000000"/>
                <w:sz w:val="24"/>
                <w:lang w:val="ru-RU"/>
              </w:rPr>
              <w:t xml:space="preserve"> </w:t>
            </w:r>
            <w:r>
              <w:rPr>
                <w:rFonts w:ascii="Times New Roman" w:hAnsi="Times New Roman"/>
                <w:i/>
                <w:color w:val="000000"/>
                <w:sz w:val="24"/>
              </w:rPr>
              <w:t>friends</w:t>
            </w:r>
            <w:r>
              <w:rPr>
                <w:rFonts w:ascii="Times New Roman" w:hAnsi="Times New Roman"/>
                <w:i/>
                <w:color w:val="000000"/>
                <w:sz w:val="24"/>
                <w:lang w:val="ru-RU"/>
              </w:rPr>
              <w:t xml:space="preserve">? – </w:t>
            </w:r>
            <w:r>
              <w:rPr>
                <w:rFonts w:ascii="Times New Roman" w:hAnsi="Times New Roman"/>
                <w:i/>
                <w:color w:val="000000"/>
                <w:sz w:val="24"/>
              </w:rPr>
              <w:t>Yes</w:t>
            </w:r>
            <w:r>
              <w:rPr>
                <w:rFonts w:ascii="Times New Roman" w:hAnsi="Times New Roman"/>
                <w:i/>
                <w:color w:val="000000"/>
                <w:sz w:val="24"/>
                <w:lang w:val="ru-RU"/>
              </w:rPr>
              <w:t xml:space="preserve">,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ve</w:t>
            </w:r>
            <w:r>
              <w:rPr>
                <w:rFonts w:ascii="Times New Roman" w:hAnsi="Times New Roman"/>
                <w:i/>
                <w:color w:val="000000"/>
                <w:sz w:val="24"/>
                <w:lang w:val="ru-RU"/>
              </w:rPr>
              <w:t xml:space="preserve"> </w:t>
            </w:r>
            <w:r>
              <w:rPr>
                <w:rFonts w:ascii="Times New Roman" w:hAnsi="Times New Roman"/>
                <w:i/>
                <w:color w:val="000000"/>
                <w:sz w:val="24"/>
              </w:rPr>
              <w:t>got</w:t>
            </w:r>
            <w:r>
              <w:rPr>
                <w:rFonts w:ascii="Times New Roman" w:hAnsi="Times New Roman"/>
                <w:i/>
                <w:color w:val="000000"/>
                <w:sz w:val="24"/>
                <w:lang w:val="ru-RU"/>
              </w:rPr>
              <w:t xml:space="preserve"> </w:t>
            </w:r>
            <w:r>
              <w:rPr>
                <w:rFonts w:ascii="Times New Roman" w:hAnsi="Times New Roman"/>
                <w:i/>
                <w:color w:val="000000"/>
                <w:sz w:val="24"/>
              </w:rPr>
              <w:t>some</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Наречия частотности (</w:t>
            </w:r>
            <w:r>
              <w:rPr>
                <w:rFonts w:ascii="Times New Roman" w:hAnsi="Times New Roman"/>
                <w:i/>
                <w:color w:val="000000"/>
                <w:sz w:val="24"/>
              </w:rPr>
              <w:t>usually, often</w:t>
            </w:r>
            <w:r>
              <w:rPr>
                <w:rFonts w:ascii="Times New Roman" w:hAnsi="Times New Roman"/>
                <w:color w:val="000000"/>
                <w:sz w:val="24"/>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Количественные числительные (13 – 100). Порядковые числительные (1 – 30)</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Вопросительные слова (</w:t>
            </w:r>
            <w:r>
              <w:rPr>
                <w:rFonts w:ascii="Times New Roman" w:hAnsi="Times New Roman"/>
                <w:i/>
                <w:color w:val="000000"/>
                <w:sz w:val="24"/>
              </w:rPr>
              <w:t>when</w:t>
            </w:r>
            <w:r>
              <w:rPr>
                <w:rFonts w:ascii="Times New Roman" w:hAnsi="Times New Roman"/>
                <w:color w:val="000000"/>
                <w:sz w:val="24"/>
                <w:lang w:val="ru-RU"/>
              </w:rPr>
              <w:t xml:space="preserve">, </w:t>
            </w:r>
            <w:r>
              <w:rPr>
                <w:rFonts w:ascii="Times New Roman" w:hAnsi="Times New Roman"/>
                <w:i/>
                <w:color w:val="000000"/>
                <w:sz w:val="24"/>
              </w:rPr>
              <w:t>whose</w:t>
            </w:r>
            <w:r>
              <w:rPr>
                <w:rFonts w:ascii="Times New Roman" w:hAnsi="Times New Roman"/>
                <w:color w:val="000000"/>
                <w:sz w:val="24"/>
                <w:lang w:val="ru-RU"/>
              </w:rPr>
              <w:t xml:space="preserve">, </w:t>
            </w:r>
            <w:r>
              <w:rPr>
                <w:rFonts w:ascii="Times New Roman" w:hAnsi="Times New Roman"/>
                <w:i/>
                <w:color w:val="000000"/>
                <w:sz w:val="24"/>
              </w:rPr>
              <w:t>why</w:t>
            </w:r>
            <w:r>
              <w:rPr>
                <w:rFonts w:ascii="Times New Roman" w:hAnsi="Times New Roman"/>
                <w:color w:val="000000"/>
                <w:sz w:val="24"/>
                <w:lang w:val="ru-RU"/>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2.4.14</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Предлоги места (</w:t>
            </w:r>
            <w:r>
              <w:rPr>
                <w:rFonts w:ascii="Times New Roman" w:hAnsi="Times New Roman"/>
                <w:i/>
                <w:color w:val="000000"/>
                <w:sz w:val="24"/>
              </w:rPr>
              <w:t>next to</w:t>
            </w:r>
            <w:r>
              <w:rPr>
                <w:rFonts w:ascii="Times New Roman" w:hAnsi="Times New Roman"/>
                <w:color w:val="000000"/>
                <w:sz w:val="24"/>
              </w:rPr>
              <w:t xml:space="preserve">, </w:t>
            </w:r>
            <w:r>
              <w:rPr>
                <w:rFonts w:ascii="Times New Roman" w:hAnsi="Times New Roman"/>
                <w:i/>
                <w:color w:val="000000"/>
                <w:sz w:val="24"/>
              </w:rPr>
              <w:t>in front o</w:t>
            </w:r>
            <w:r>
              <w:rPr>
                <w:rFonts w:ascii="Times New Roman" w:hAnsi="Times New Roman"/>
                <w:color w:val="000000"/>
                <w:sz w:val="24"/>
              </w:rPr>
              <w:t xml:space="preserve">f, </w:t>
            </w:r>
            <w:r>
              <w:rPr>
                <w:rFonts w:ascii="Times New Roman" w:hAnsi="Times New Roman"/>
                <w:i/>
                <w:color w:val="000000"/>
                <w:sz w:val="24"/>
              </w:rPr>
              <w:t>behind</w:t>
            </w:r>
            <w:r>
              <w:rPr>
                <w:rFonts w:ascii="Times New Roman" w:hAnsi="Times New Roman"/>
                <w:color w:val="000000"/>
                <w:sz w:val="24"/>
              </w:rPr>
              <w:t>), направления (</w:t>
            </w:r>
            <w:r>
              <w:rPr>
                <w:rFonts w:ascii="Times New Roman" w:hAnsi="Times New Roman"/>
                <w:i/>
                <w:color w:val="000000"/>
                <w:sz w:val="24"/>
              </w:rPr>
              <w:t>to</w:t>
            </w:r>
            <w:r>
              <w:rPr>
                <w:rFonts w:ascii="Times New Roman" w:hAnsi="Times New Roman"/>
                <w:color w:val="000000"/>
                <w:sz w:val="24"/>
              </w:rPr>
              <w:t>), времени (</w:t>
            </w:r>
            <w:r>
              <w:rPr>
                <w:rFonts w:ascii="Times New Roman" w:hAnsi="Times New Roman"/>
                <w:i/>
                <w:color w:val="000000"/>
                <w:sz w:val="24"/>
              </w:rPr>
              <w:t>at</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в выражениях </w:t>
            </w:r>
            <w:r>
              <w:rPr>
                <w:rFonts w:ascii="Times New Roman" w:hAnsi="Times New Roman"/>
                <w:i/>
                <w:color w:val="000000"/>
                <w:sz w:val="24"/>
              </w:rPr>
              <w:t>at 5 o’clock</w:t>
            </w:r>
            <w:r>
              <w:rPr>
                <w:rFonts w:ascii="Times New Roman" w:hAnsi="Times New Roman"/>
                <w:color w:val="000000"/>
                <w:sz w:val="24"/>
              </w:rPr>
              <w:t xml:space="preserve">, </w:t>
            </w:r>
            <w:r>
              <w:rPr>
                <w:rFonts w:ascii="Times New Roman" w:hAnsi="Times New Roman"/>
                <w:i/>
                <w:color w:val="000000"/>
                <w:sz w:val="24"/>
              </w:rPr>
              <w:t>in the morning</w:t>
            </w:r>
            <w:r>
              <w:rPr>
                <w:rFonts w:ascii="Times New Roman" w:hAnsi="Times New Roman"/>
                <w:color w:val="000000"/>
                <w:sz w:val="24"/>
              </w:rPr>
              <w:t xml:space="preserve">, </w:t>
            </w:r>
            <w:r>
              <w:rPr>
                <w:rFonts w:ascii="Times New Roman" w:hAnsi="Times New Roman"/>
                <w:i/>
                <w:color w:val="000000"/>
                <w:sz w:val="24"/>
              </w:rPr>
              <w:t>on Monday</w:t>
            </w:r>
            <w:r>
              <w:rPr>
                <w:rFonts w:ascii="Times New Roman" w:hAnsi="Times New Roman"/>
                <w:color w:val="000000"/>
                <w:sz w:val="24"/>
              </w:rPr>
              <w:t>)</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Социокультурные знания и умения</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Компенсаторные умения</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4.1</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4.2</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4.3</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1356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Тематическое содержание речи</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А</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Мир моего «я». Моя семья. Мой день рождения. Моя любимая еда. </w:t>
            </w:r>
            <w:r>
              <w:rPr>
                <w:rFonts w:ascii="Times New Roman" w:hAnsi="Times New Roman"/>
                <w:color w:val="000000"/>
                <w:sz w:val="24"/>
              </w:rPr>
              <w:t>Мой день (распорядок дня)</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Б</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Мир моих увлечений. Любимая игрушка, игра. Мой питомец. Любимые занятия. Любимая сказка. </w:t>
            </w:r>
            <w:r>
              <w:rPr>
                <w:rFonts w:ascii="Times New Roman" w:hAnsi="Times New Roman"/>
                <w:color w:val="000000"/>
                <w:sz w:val="24"/>
              </w:rPr>
              <w:t>Выходной день. Каникулы</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В</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Мир вокруг меня. Моя комната (квартира, дом). Моя школа. Мои друзья. Моя малая родина (город, село). </w:t>
            </w:r>
            <w:r>
              <w:rPr>
                <w:rFonts w:ascii="Times New Roman" w:hAnsi="Times New Roman"/>
                <w:color w:val="000000"/>
                <w:sz w:val="24"/>
              </w:rPr>
              <w:t>Дикие и домашние животные. Погода. Времена года (месяцы)</w:t>
            </w:r>
          </w:p>
        </w:tc>
      </w:tr>
      <w:tr>
        <w:trPr>
          <w:trHeight w:val="144" w:hRule="atLeast"/>
        </w:trPr>
        <w:tc>
          <w:tcPr>
            <w:tcW w:w="189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Г</w:t>
            </w:r>
          </w:p>
        </w:tc>
        <w:tc>
          <w:tcPr>
            <w:tcW w:w="1167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w:t>
            </w:r>
            <w:r>
              <w:rPr>
                <w:rFonts w:ascii="Times New Roman" w:hAnsi="Times New Roman"/>
                <w:color w:val="000000"/>
                <w:sz w:val="24"/>
              </w:rPr>
              <w:t>Праздники родной страны и страны (стран) изучаемого языка</w:t>
            </w:r>
          </w:p>
        </w:tc>
      </w:tr>
    </w:tbl>
    <w:p>
      <w:pPr>
        <w:pStyle w:val="Normal"/>
        <w:spacing w:lineRule="auto" w:line="240" w:before="0" w:after="0"/>
        <w:ind w:left="120"/>
        <w:rPr/>
      </w:pPr>
      <w:r>
        <w:rPr/>
      </w:r>
    </w:p>
    <w:p>
      <w:pPr>
        <w:pStyle w:val="Normal"/>
        <w:spacing w:lineRule="auto" w:line="240" w:before="0" w:after="0"/>
        <w:ind w:left="120"/>
        <w:rPr/>
      </w:pPr>
      <w:r>
        <w:rPr>
          <w:rFonts w:ascii="Times New Roman" w:hAnsi="Times New Roman"/>
          <w:b/>
          <w:color w:val="333333"/>
          <w:sz w:val="28"/>
        </w:rPr>
        <w:t>4 КЛАСС</w:t>
      </w:r>
    </w:p>
    <w:tbl>
      <w:tblPr>
        <w:tblW w:w="13569" w:type="dxa"/>
        <w:jc w:val="left"/>
        <w:tblInd w:w="398" w:type="dxa"/>
        <w:tblLayout w:type="fixed"/>
        <w:tblCellMar>
          <w:top w:w="50" w:type="dxa"/>
          <w:left w:w="100" w:type="dxa"/>
          <w:bottom w:w="0" w:type="dxa"/>
          <w:right w:w="108" w:type="dxa"/>
        </w:tblCellMar>
        <w:tblLook w:val="04a0"/>
      </w:tblPr>
      <w:tblGrid>
        <w:gridCol w:w="1568"/>
        <w:gridCol w:w="12000"/>
      </w:tblGrid>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pPr>
            <w:r>
              <w:rPr>
                <w:rFonts w:ascii="Times New Roman" w:hAnsi="Times New Roman"/>
                <w:b/>
                <w:color w:val="000000"/>
                <w:sz w:val="24"/>
              </w:rPr>
              <w:t xml:space="preserve"> </w:t>
            </w:r>
            <w:r>
              <w:rPr>
                <w:rFonts w:ascii="Times New Roman" w:hAnsi="Times New Roman"/>
                <w:b/>
                <w:color w:val="000000"/>
                <w:sz w:val="24"/>
              </w:rPr>
              <w:t>Код</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272"/>
              <w:rPr/>
            </w:pPr>
            <w:r>
              <w:rPr>
                <w:rFonts w:ascii="Times New Roman" w:hAnsi="Times New Roman"/>
                <w:b/>
                <w:color w:val="000000"/>
                <w:sz w:val="24"/>
              </w:rPr>
              <w:t xml:space="preserve"> </w:t>
            </w:r>
            <w:r>
              <w:rPr>
                <w:rFonts w:ascii="Times New Roman" w:hAnsi="Times New Roman"/>
                <w:b/>
                <w:color w:val="000000"/>
                <w:sz w:val="24"/>
              </w:rPr>
              <w:t>Проверяемый элемент содержания</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Коммуникативные умения</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Говорение</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Диалогическая речь</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1.1.1.3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Монологическая речь</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Рассказ (сообщение, повествование) с использованием речевых ситуаций, ключевых слов и (или) иллюстраций</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1.1.2.3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rPr/>
            </w:pPr>
            <w:r>
              <w:rPr>
                <w:rFonts w:ascii="Times New Roman" w:hAnsi="Times New Roman"/>
                <w:color w:val="000000"/>
                <w:sz w:val="24"/>
              </w:rPr>
              <w:t>1.1.2.4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Пересказ основного содержания прочитанного текста с использованием речевых ситуаций, ключевых слов и (или) иллюстраций</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rPr/>
            </w:pPr>
            <w:r>
              <w:rPr>
                <w:rFonts w:ascii="Times New Roman" w:hAnsi="Times New Roman"/>
                <w:color w:val="000000"/>
                <w:sz w:val="24"/>
              </w:rPr>
              <w:t>1.1.2.5</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Аудирование</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1.2.3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Смысловое чтение</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вслух учебных текстов с соблюдением правил чтения и соответствующей интонацией, понимание прочитанного</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Прогнозирование содержания текста по заголовку</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1.3.5</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1.4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Письмо</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1.4.4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Написание электронного сообщения личного характера с использованием образца</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Языковые знания и навыки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Фонетическая сторона речи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4"/>
              </w:rPr>
              <w:t>r</w:t>
            </w:r>
            <w:r>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4"/>
              </w:rPr>
              <w:t>tion</w:t>
            </w:r>
            <w:r>
              <w:rPr>
                <w:rFonts w:ascii="Times New Roman" w:hAnsi="Times New Roman"/>
                <w:color w:val="000000"/>
                <w:sz w:val="24"/>
                <w:lang w:val="ru-RU"/>
              </w:rPr>
              <w:t xml:space="preserve">, </w:t>
            </w:r>
            <w:r>
              <w:rPr>
                <w:rFonts w:ascii="Times New Roman" w:hAnsi="Times New Roman"/>
                <w:i/>
                <w:color w:val="000000"/>
                <w:sz w:val="24"/>
              </w:rPr>
              <w:t>ight</w:t>
            </w:r>
            <w:r>
              <w:rPr>
                <w:rFonts w:ascii="Times New Roman" w:hAnsi="Times New Roman"/>
                <w:color w:val="000000"/>
                <w:sz w:val="24"/>
                <w:lang w:val="ru-RU"/>
              </w:rPr>
              <w:t>) в односложных, двусложных и многосложных словах. Выделение из слова некоторых звуко-буквенных сочетаний при анализе изученных слов</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2.1.5</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2.1.6</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Графика, орфография и пунктуация</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Правильное написание изученных слов</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2.2.3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4"/>
              </w:rPr>
              <w:t>Possessive</w:t>
            </w:r>
            <w:r>
              <w:rPr>
                <w:rFonts w:ascii="Times New Roman" w:hAnsi="Times New Roman"/>
                <w:color w:val="000000"/>
                <w:sz w:val="24"/>
                <w:lang w:val="ru-RU"/>
              </w:rPr>
              <w:t xml:space="preserve"> </w:t>
            </w:r>
            <w:r>
              <w:rPr>
                <w:rFonts w:ascii="Times New Roman" w:hAnsi="Times New Roman"/>
                <w:color w:val="000000"/>
                <w:sz w:val="24"/>
              </w:rPr>
              <w:t>Case</w:t>
            </w:r>
            <w:r>
              <w:rPr>
                <w:rFonts w:ascii="Times New Roman" w:hAnsi="Times New Roman"/>
                <w:color w:val="000000"/>
                <w:sz w:val="24"/>
                <w:lang w:val="ru-RU"/>
              </w:rPr>
              <w:t>)</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i/>
                <w:color w:val="000000"/>
                <w:sz w:val="24"/>
              </w:rPr>
              <w:t>Лексическая сторона речи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Pr>
                <w:rFonts w:ascii="Times New Roman" w:hAnsi="Times New Roman"/>
                <w:i/>
                <w:color w:val="000000"/>
                <w:sz w:val="24"/>
                <w:lang w:val="ru-RU"/>
              </w:rPr>
              <w:t>-</w:t>
            </w:r>
            <w:r>
              <w:rPr>
                <w:rFonts w:ascii="Times New Roman" w:hAnsi="Times New Roman"/>
                <w:i/>
                <w:color w:val="000000"/>
                <w:sz w:val="24"/>
              </w:rPr>
              <w:t>er</w:t>
            </w:r>
            <w:r>
              <w:rPr>
                <w:rFonts w:ascii="Times New Roman" w:hAnsi="Times New Roman"/>
                <w:i/>
                <w:color w:val="000000"/>
                <w:sz w:val="24"/>
                <w:lang w:val="ru-RU"/>
              </w:rPr>
              <w:t>/-</w:t>
            </w:r>
            <w:r>
              <w:rPr>
                <w:rFonts w:ascii="Times New Roman" w:hAnsi="Times New Roman"/>
                <w:i/>
                <w:color w:val="000000"/>
                <w:sz w:val="24"/>
              </w:rPr>
              <w:t>or</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ist</w:t>
            </w:r>
            <w:r>
              <w:rPr>
                <w:rFonts w:ascii="Times New Roman" w:hAnsi="Times New Roman"/>
                <w:color w:val="000000"/>
                <w:sz w:val="24"/>
                <w:lang w:val="ru-RU"/>
              </w:rPr>
              <w:t xml:space="preserve">: </w:t>
            </w:r>
            <w:r>
              <w:rPr>
                <w:rFonts w:ascii="Times New Roman" w:hAnsi="Times New Roman"/>
                <w:i/>
                <w:color w:val="000000"/>
                <w:sz w:val="24"/>
              </w:rPr>
              <w:t>worker</w:t>
            </w:r>
            <w:r>
              <w:rPr>
                <w:rFonts w:ascii="Times New Roman" w:hAnsi="Times New Roman"/>
                <w:color w:val="000000"/>
                <w:sz w:val="24"/>
                <w:lang w:val="ru-RU"/>
              </w:rPr>
              <w:t xml:space="preserve">, </w:t>
            </w:r>
            <w:r>
              <w:rPr>
                <w:rFonts w:ascii="Times New Roman" w:hAnsi="Times New Roman"/>
                <w:i/>
                <w:color w:val="000000"/>
                <w:sz w:val="24"/>
              </w:rPr>
              <w:t>actor</w:t>
            </w:r>
            <w:r>
              <w:rPr>
                <w:rFonts w:ascii="Times New Roman" w:hAnsi="Times New Roman"/>
                <w:color w:val="000000"/>
                <w:sz w:val="24"/>
                <w:lang w:val="ru-RU"/>
              </w:rPr>
              <w:t xml:space="preserve">, </w:t>
            </w:r>
            <w:r>
              <w:rPr>
                <w:rFonts w:ascii="Times New Roman" w:hAnsi="Times New Roman"/>
                <w:i/>
                <w:color w:val="000000"/>
                <w:sz w:val="24"/>
              </w:rPr>
              <w:t>artist</w:t>
            </w:r>
            <w:r>
              <w:rPr>
                <w:rFonts w:ascii="Times New Roman" w:hAnsi="Times New Roman"/>
                <w:color w:val="000000"/>
                <w:sz w:val="24"/>
                <w:lang w:val="ru-RU"/>
              </w:rPr>
              <w:t>)</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color w:val="000000"/>
                <w:sz w:val="24"/>
                <w:lang w:val="ru-RU"/>
              </w:rPr>
              <w:t>)</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2.3.4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Использование языковой догадки для распознавания интернациональных слов (</w:t>
            </w:r>
            <w:r>
              <w:rPr>
                <w:rFonts w:ascii="Times New Roman" w:hAnsi="Times New Roman"/>
                <w:i/>
                <w:color w:val="000000"/>
                <w:sz w:val="24"/>
              </w:rPr>
              <w:t>pilot</w:t>
            </w:r>
            <w:r>
              <w:rPr>
                <w:rFonts w:ascii="Times New Roman" w:hAnsi="Times New Roman"/>
                <w:i/>
                <w:color w:val="000000"/>
                <w:sz w:val="24"/>
                <w:lang w:val="ru-RU"/>
              </w:rPr>
              <w:t xml:space="preserve">, </w:t>
            </w:r>
            <w:r>
              <w:rPr>
                <w:rFonts w:ascii="Times New Roman" w:hAnsi="Times New Roman"/>
                <w:i/>
                <w:color w:val="000000"/>
                <w:sz w:val="24"/>
              </w:rPr>
              <w:t>film</w:t>
            </w:r>
            <w:r>
              <w:rPr>
                <w:rFonts w:ascii="Times New Roman" w:hAnsi="Times New Roman"/>
                <w:color w:val="000000"/>
                <w:sz w:val="24"/>
                <w:lang w:val="ru-RU"/>
              </w:rPr>
              <w:t>)</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i/>
                <w:color w:val="000000"/>
                <w:sz w:val="24"/>
              </w:rPr>
              <w:t>2.4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i/>
                <w:color w:val="000000"/>
                <w:sz w:val="24"/>
                <w:lang w:val="ru-RU"/>
              </w:rPr>
              <w:t xml:space="preserve">Грамматическая сторона речи </w:t>
            </w: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Глаголы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Модальные глаголы </w:t>
            </w:r>
            <w:r>
              <w:rPr>
                <w:rFonts w:ascii="Times New Roman" w:hAnsi="Times New Roman"/>
                <w:i/>
                <w:color w:val="000000"/>
                <w:sz w:val="24"/>
              </w:rPr>
              <w:t>must</w:t>
            </w:r>
            <w:r>
              <w:rPr>
                <w:rFonts w:ascii="Times New Roman" w:hAnsi="Times New Roman"/>
                <w:color w:val="000000"/>
                <w:sz w:val="24"/>
                <w:lang w:val="ru-RU"/>
              </w:rPr>
              <w:t xml:space="preserve"> и </w:t>
            </w:r>
            <w:r>
              <w:rPr>
                <w:rFonts w:ascii="Times New Roman" w:hAnsi="Times New Roman"/>
                <w:i/>
                <w:color w:val="000000"/>
                <w:sz w:val="24"/>
              </w:rPr>
              <w:t>have</w:t>
            </w:r>
            <w:r>
              <w:rPr>
                <w:rFonts w:ascii="Times New Roman" w:hAnsi="Times New Roman"/>
                <w:i/>
                <w:color w:val="000000"/>
                <w:sz w:val="24"/>
                <w:lang w:val="ru-RU"/>
              </w:rPr>
              <w:t xml:space="preserve"> </w:t>
            </w:r>
            <w:r>
              <w:rPr>
                <w:rFonts w:ascii="Times New Roman" w:hAnsi="Times New Roman"/>
                <w:i/>
                <w:color w:val="000000"/>
                <w:sz w:val="24"/>
              </w:rPr>
              <w:t>to</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и Future Simple Tense для выражения будущего действия (</w:t>
            </w:r>
            <w:r>
              <w:rPr>
                <w:rFonts w:ascii="Times New Roman" w:hAnsi="Times New Roman"/>
                <w:i/>
                <w:color w:val="000000"/>
                <w:sz w:val="24"/>
              </w:rPr>
              <w:t>I am going to have my birthday party on Saturday. Wait, I’ll help you.</w:t>
            </w:r>
            <w:r>
              <w:rPr>
                <w:rFonts w:ascii="Times New Roman" w:hAnsi="Times New Roman"/>
                <w:color w:val="000000"/>
                <w:sz w:val="24"/>
              </w:rPr>
              <w:t>)</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 xml:space="preserve">Отрицательное местоимение </w:t>
            </w:r>
            <w:r>
              <w:rPr>
                <w:rFonts w:ascii="Times New Roman" w:hAnsi="Times New Roman"/>
                <w:i/>
                <w:color w:val="000000"/>
                <w:sz w:val="24"/>
              </w:rPr>
              <w:t>no</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2.4.5</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Pr>
                <w:rFonts w:ascii="Times New Roman" w:hAnsi="Times New Roman"/>
                <w:i/>
                <w:color w:val="000000"/>
                <w:sz w:val="24"/>
                <w:lang w:val="ru-RU"/>
              </w:rPr>
              <w:t xml:space="preserve"> – </w:t>
            </w:r>
            <w:r>
              <w:rPr>
                <w:rFonts w:ascii="Times New Roman" w:hAnsi="Times New Roman"/>
                <w:i/>
                <w:color w:val="000000"/>
                <w:sz w:val="24"/>
              </w:rPr>
              <w:t>better</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best</w:t>
            </w:r>
            <w:r>
              <w:rPr>
                <w:rFonts w:ascii="Times New Roman" w:hAnsi="Times New Roman"/>
                <w:color w:val="000000"/>
                <w:sz w:val="24"/>
                <w:lang w:val="ru-RU"/>
              </w:rPr>
              <w:t xml:space="preserve">, </w:t>
            </w:r>
            <w:r>
              <w:rPr>
                <w:rFonts w:ascii="Times New Roman" w:hAnsi="Times New Roman"/>
                <w:i/>
                <w:color w:val="000000"/>
                <w:sz w:val="24"/>
              </w:rPr>
              <w:t>bad</w:t>
            </w:r>
            <w:r>
              <w:rPr>
                <w:rFonts w:ascii="Times New Roman" w:hAnsi="Times New Roman"/>
                <w:i/>
                <w:color w:val="000000"/>
                <w:sz w:val="24"/>
                <w:lang w:val="ru-RU"/>
              </w:rPr>
              <w:t xml:space="preserve"> – </w:t>
            </w:r>
            <w:r>
              <w:rPr>
                <w:rFonts w:ascii="Times New Roman" w:hAnsi="Times New Roman"/>
                <w:i/>
                <w:color w:val="000000"/>
                <w:sz w:val="24"/>
              </w:rPr>
              <w:t>worse</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worst</w:t>
            </w:r>
            <w:r>
              <w:rPr>
                <w:rFonts w:ascii="Times New Roman" w:hAnsi="Times New Roman"/>
                <w:i/>
                <w:color w:val="000000"/>
                <w:sz w:val="24"/>
                <w:lang w:val="ru-RU"/>
              </w:rPr>
              <w:t>)</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2.4.6</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Наречия времени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2.4.7</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Обозначение даты и года. Обозначение времени (</w:t>
            </w:r>
            <w:r>
              <w:rPr>
                <w:rFonts w:ascii="Times New Roman" w:hAnsi="Times New Roman"/>
                <w:i/>
                <w:color w:val="000000"/>
                <w:sz w:val="24"/>
                <w:lang w:val="ru-RU"/>
              </w:rPr>
              <w:t xml:space="preserve">5 </w:t>
            </w:r>
            <w:r>
              <w:rPr>
                <w:rFonts w:ascii="Times New Roman" w:hAnsi="Times New Roman"/>
                <w:i/>
                <w:color w:val="000000"/>
                <w:sz w:val="24"/>
              </w:rPr>
              <w:t>o</w:t>
            </w:r>
            <w:r>
              <w:rPr>
                <w:rFonts w:ascii="Times New Roman" w:hAnsi="Times New Roman"/>
                <w:i/>
                <w:color w:val="000000"/>
                <w:sz w:val="24"/>
                <w:lang w:val="ru-RU"/>
              </w:rPr>
              <w:t>’</w:t>
            </w:r>
            <w:r>
              <w:rPr>
                <w:rFonts w:ascii="Times New Roman" w:hAnsi="Times New Roman"/>
                <w:i/>
                <w:color w:val="000000"/>
                <w:sz w:val="24"/>
              </w:rPr>
              <w:t>clock</w:t>
            </w:r>
            <w:r>
              <w:rPr>
                <w:rFonts w:ascii="Times New Roman" w:hAnsi="Times New Roman"/>
                <w:color w:val="000000"/>
                <w:sz w:val="24"/>
                <w:lang w:val="ru-RU"/>
              </w:rPr>
              <w:t xml:space="preserve">; </w:t>
            </w:r>
            <w:r>
              <w:rPr>
                <w:rFonts w:ascii="Times New Roman" w:hAnsi="Times New Roman"/>
                <w:i/>
                <w:color w:val="000000"/>
                <w:sz w:val="24"/>
                <w:lang w:val="ru-RU"/>
              </w:rPr>
              <w:t xml:space="preserve">3 </w:t>
            </w:r>
            <w:r>
              <w:rPr>
                <w:rFonts w:ascii="Times New Roman" w:hAnsi="Times New Roman"/>
                <w:i/>
                <w:color w:val="000000"/>
                <w:sz w:val="24"/>
              </w:rPr>
              <w:t>am</w:t>
            </w:r>
            <w:r>
              <w:rPr>
                <w:rFonts w:ascii="Times New Roman" w:hAnsi="Times New Roman"/>
                <w:color w:val="000000"/>
                <w:sz w:val="24"/>
                <w:lang w:val="ru-RU"/>
              </w:rPr>
              <w:t xml:space="preserve">, </w:t>
            </w:r>
            <w:r>
              <w:rPr>
                <w:rFonts w:ascii="Times New Roman" w:hAnsi="Times New Roman"/>
                <w:i/>
                <w:color w:val="000000"/>
                <w:sz w:val="24"/>
                <w:lang w:val="ru-RU"/>
              </w:rPr>
              <w:t xml:space="preserve">2 </w:t>
            </w:r>
            <w:r>
              <w:rPr>
                <w:rFonts w:ascii="Times New Roman" w:hAnsi="Times New Roman"/>
                <w:i/>
                <w:color w:val="000000"/>
                <w:sz w:val="24"/>
              </w:rPr>
              <w:t>pm</w:t>
            </w:r>
            <w:r>
              <w:rPr>
                <w:rFonts w:ascii="Times New Roman" w:hAnsi="Times New Roman"/>
                <w:color w:val="000000"/>
                <w:sz w:val="24"/>
                <w:lang w:val="ru-RU"/>
              </w:rPr>
              <w:t>)</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Социокультурные знания и умения</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3.3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Компенсаторные умения</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4.1</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4.2</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Использование в качестве опоры при формулировании собственных высказываний ключевых слов, вопросов, картинок, фотографий</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4.3</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Прогнозирование содержание текста для чтения на основе заголовка</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4.4</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1356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rPr>
              <w:t>Тематическое содержание речи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А</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 домашние обязанности)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Б</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Мир моих увлечений. Любимая игрушка, игра. Мой питомец. Любимые занятия. Занятия спортом. </w:t>
            </w:r>
            <w:r>
              <w:rPr>
                <w:rFonts w:ascii="Times New Roman" w:hAnsi="Times New Roman"/>
                <w:color w:val="000000"/>
                <w:sz w:val="24"/>
              </w:rPr>
              <w:t>Любимая сказка (история, рассказ). Выходной день. Каникулы</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В</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pPr>
            <w:r>
              <w:rPr>
                <w:rFonts w:ascii="Times New Roman" w:hAnsi="Times New Roman"/>
                <w:color w:val="000000"/>
                <w:sz w:val="24"/>
                <w:lang w:val="ru-RU"/>
              </w:rPr>
              <w:t xml:space="preserve">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w:t>
            </w:r>
            <w:r>
              <w:rPr>
                <w:rFonts w:ascii="Times New Roman" w:hAnsi="Times New Roman"/>
                <w:color w:val="000000"/>
                <w:sz w:val="24"/>
              </w:rPr>
              <w:t>Погода. Времена года (месяцы). Покупки</w:t>
            </w:r>
          </w:p>
        </w:tc>
      </w:tr>
      <w:tr>
        <w:trPr>
          <w:trHeight w:val="144" w:hRule="atLeast"/>
        </w:trPr>
        <w:tc>
          <w:tcPr>
            <w:tcW w:w="156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center"/>
              <w:rPr/>
            </w:pPr>
            <w:r>
              <w:rPr>
                <w:rFonts w:ascii="Times New Roman" w:hAnsi="Times New Roman"/>
                <w:color w:val="000000"/>
                <w:sz w:val="24"/>
              </w:rPr>
              <w:t>Г</w:t>
            </w:r>
          </w:p>
        </w:tc>
        <w:tc>
          <w:tcPr>
            <w:tcW w:w="1200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365"/>
              <w:jc w:val="both"/>
              <w:rPr>
                <w:lang w:val="ru-RU"/>
              </w:rPr>
            </w:pPr>
            <w:r>
              <w:rPr>
                <w:rFonts w:ascii="Times New Roman" w:hAnsi="Times New Roman"/>
                <w:color w:val="000000"/>
                <w:sz w:val="24"/>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lineRule="auto" w:line="240" w:before="0" w:after="0"/>
        <w:ind w:left="120"/>
        <w:rPr>
          <w:lang w:val="ru-RU"/>
        </w:rPr>
      </w:pPr>
      <w:bookmarkStart w:id="29" w:name="block-5181651"/>
      <w:bookmarkStart w:id="30" w:name="block-55916612"/>
      <w:bookmarkEnd w:id="28"/>
      <w:bookmarkEnd w:id="30"/>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240" w:before="0" w:after="0"/>
        <w:ind w:left="12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240" w:before="0" w:after="0"/>
        <w:ind w:left="120"/>
        <w:rPr>
          <w:lang w:val="ru-RU"/>
        </w:rPr>
      </w:pPr>
      <w:r>
        <w:rPr>
          <w:rFonts w:ascii="Times New Roman" w:hAnsi="Times New Roman"/>
          <w:color w:val="000000"/>
          <w:sz w:val="28"/>
          <w:lang w:val="ru-RU"/>
        </w:rPr>
        <w:t xml:space="preserve">• </w:t>
      </w:r>
      <w:r>
        <w:rPr>
          <w:rFonts w:ascii="Times New Roman" w:hAnsi="Times New Roman"/>
          <w:color w:val="000000"/>
          <w:sz w:val="28"/>
          <w:lang w:val="ru-RU"/>
        </w:rPr>
        <w:t>Английский язык (в 2 частях), 4 класс/ Быкова Н.И., Дули Д., Поспелова М.Д. и др., Акционерное общество «Издательство «Просвещение»</w:t>
      </w:r>
      <w:r>
        <w:rPr>
          <w:sz w:val="28"/>
          <w:lang w:val="ru-RU"/>
        </w:rPr>
        <w:br/>
      </w:r>
      <w:r>
        <w:rPr>
          <w:rFonts w:ascii="Times New Roman" w:hAnsi="Times New Roman"/>
          <w:color w:val="000000"/>
          <w:sz w:val="28"/>
          <w:lang w:val="ru-RU"/>
        </w:rPr>
        <w:t xml:space="preserve"> •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r>
        <w:rPr>
          <w:sz w:val="28"/>
          <w:lang w:val="ru-RU"/>
        </w:rPr>
        <w:br/>
      </w:r>
      <w:bookmarkStart w:id="31" w:name="3ebe050c-3cd2-444b-8088-a22b4a95044d"/>
      <w:r>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bookmarkEnd w:id="31"/>
    </w:p>
    <w:p>
      <w:pPr>
        <w:pStyle w:val="Normal"/>
        <w:spacing w:lineRule="auto" w:line="240" w:before="0" w:after="0"/>
        <w:ind w:left="120"/>
        <w:rPr>
          <w:lang w:val="ru-RU"/>
        </w:rPr>
      </w:pPr>
      <w:r>
        <w:rPr>
          <w:lang w:val="ru-RU"/>
        </w:rPr>
      </w:r>
    </w:p>
    <w:p>
      <w:pPr>
        <w:pStyle w:val="Normal"/>
        <w:spacing w:lineRule="auto" w:line="240" w:before="0" w:after="0"/>
        <w:ind w:left="120"/>
        <w:rPr>
          <w:lang w:val="ru-RU"/>
        </w:rPr>
      </w:pPr>
      <w:r>
        <w:rPr>
          <w:lang w:val="ru-RU"/>
        </w:rPr>
      </w:r>
    </w:p>
    <w:p>
      <w:pPr>
        <w:pStyle w:val="Normal"/>
        <w:spacing w:lineRule="auto" w:line="240" w:before="0" w:after="0"/>
        <w:ind w:left="120"/>
        <w:rPr>
          <w:lang w:val="ru-RU"/>
        </w:rPr>
      </w:pPr>
      <w:r>
        <w:rPr>
          <w:rFonts w:ascii="Times New Roman" w:hAnsi="Times New Roman"/>
          <w:b/>
          <w:color w:val="000000"/>
          <w:sz w:val="28"/>
          <w:lang w:val="ru-RU"/>
        </w:rPr>
        <w:t>МЕТОДИЧЕСКИЕ МАТЕРИАЛЫ ДЛЯ УЧИТЕЛЯ</w:t>
      </w:r>
    </w:p>
    <w:p>
      <w:pPr>
        <w:pStyle w:val="Normal"/>
        <w:spacing w:lineRule="auto" w:line="240" w:before="0" w:after="0"/>
        <w:ind w:left="120"/>
        <w:rPr>
          <w:lang w:val="ru-RU"/>
        </w:rPr>
      </w:pPr>
      <w:r>
        <w:rPr>
          <w:rFonts w:ascii="Times New Roman" w:hAnsi="Times New Roman"/>
          <w:color w:val="000000"/>
          <w:sz w:val="28"/>
          <w:lang w:val="ru-RU"/>
        </w:rPr>
        <w:t xml:space="preserve"> </w:t>
      </w:r>
      <w:r>
        <w:rPr>
          <w:rFonts w:ascii="Times New Roman" w:hAnsi="Times New Roman"/>
          <w:color w:val="000000"/>
          <w:sz w:val="28"/>
          <w:lang w:val="ru-RU"/>
        </w:rPr>
        <w:t xml:space="preserve">1. Н.И.Быкова, М.Д.Поспелова, В.Эванс, Дж.Дули.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ExpressPublishing</w:t>
      </w:r>
      <w:r>
        <w:rPr>
          <w:rFonts w:ascii="Times New Roman" w:hAnsi="Times New Roman"/>
          <w:color w:val="000000"/>
          <w:sz w:val="28"/>
          <w:lang w:val="ru-RU"/>
        </w:rPr>
        <w:t xml:space="preserve">: Просвещение, 2020. </w:t>
      </w:r>
      <w:r>
        <w:rPr>
          <w:sz w:val="28"/>
          <w:lang w:val="ru-RU"/>
        </w:rPr>
        <w:br/>
      </w:r>
      <w:r>
        <w:rPr>
          <w:rFonts w:ascii="Times New Roman" w:hAnsi="Times New Roman"/>
          <w:color w:val="000000"/>
          <w:sz w:val="28"/>
          <w:lang w:val="ru-RU"/>
        </w:rPr>
        <w:t xml:space="preserve"> 2. Н.И.Быкова, М.Д.Поспелова. Английский язык. Программы общеобразовательных учреждений. 2-4 классы. М.: «Просвещение», 2021. </w:t>
      </w:r>
      <w:r>
        <w:rPr>
          <w:sz w:val="28"/>
          <w:lang w:val="ru-RU"/>
        </w:rPr>
        <w:br/>
      </w:r>
      <w:r>
        <w:rPr>
          <w:rFonts w:ascii="Times New Roman" w:hAnsi="Times New Roman"/>
          <w:color w:val="000000"/>
          <w:sz w:val="28"/>
          <w:lang w:val="ru-RU"/>
        </w:rPr>
        <w:t xml:space="preserve"> 3. Н.И.Быкова, М.Д.Поспелова, В.Эванс, Дж.Дули.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ExpressPublishing</w:t>
      </w:r>
      <w:r>
        <w:rPr>
          <w:rFonts w:ascii="Times New Roman" w:hAnsi="Times New Roman"/>
          <w:color w:val="000000"/>
          <w:sz w:val="28"/>
          <w:lang w:val="ru-RU"/>
        </w:rPr>
        <w:t>: Просвещение, 2022.</w:t>
      </w:r>
      <w:r>
        <w:rPr>
          <w:sz w:val="28"/>
          <w:lang w:val="ru-RU"/>
        </w:rPr>
        <w:br/>
      </w:r>
      <w:r>
        <w:rPr>
          <w:rFonts w:ascii="Times New Roman" w:hAnsi="Times New Roman"/>
          <w:color w:val="000000"/>
          <w:sz w:val="28"/>
          <w:lang w:val="ru-RU"/>
        </w:rPr>
        <w:t xml:space="preserve"> 4. Н.И.Быкова, М.Д.Поспелова, В.Эванс, Дж.Дули. Английский в фокусе. Учебник для 2,3,4 кл. общеобразовательных учреждений. М.: </w:t>
      </w:r>
      <w:r>
        <w:rPr>
          <w:rFonts w:ascii="Times New Roman" w:hAnsi="Times New Roman"/>
          <w:color w:val="000000"/>
          <w:sz w:val="28"/>
        </w:rPr>
        <w:t>ExpressPublishing</w:t>
      </w:r>
      <w:r>
        <w:rPr>
          <w:rFonts w:ascii="Times New Roman" w:hAnsi="Times New Roman"/>
          <w:color w:val="000000"/>
          <w:sz w:val="28"/>
          <w:lang w:val="ru-RU"/>
        </w:rPr>
        <w:t>: Просвещение, 2023.</w:t>
      </w:r>
      <w:r>
        <w:rPr>
          <w:sz w:val="28"/>
          <w:lang w:val="ru-RU"/>
        </w:rPr>
        <w:br/>
      </w:r>
      <w:r>
        <w:rPr>
          <w:rFonts w:ascii="Times New Roman" w:hAnsi="Times New Roman"/>
          <w:color w:val="000000"/>
          <w:sz w:val="28"/>
          <w:lang w:val="ru-RU"/>
        </w:rPr>
        <w:t xml:space="preserve"> 5. Н.И. Быкова, М.Д. Поспелова, В.Эванс, Дж.Дули. Английский в фокусе. Языковой портфель. 2,3,4 кл. Пособие для учащихся общеобразовательных учреждений. М.: </w:t>
      </w:r>
      <w:r>
        <w:rPr>
          <w:rFonts w:ascii="Times New Roman" w:hAnsi="Times New Roman"/>
          <w:color w:val="000000"/>
          <w:sz w:val="28"/>
        </w:rPr>
        <w:t>ExpressPublishing</w:t>
      </w:r>
      <w:r>
        <w:rPr>
          <w:rFonts w:ascii="Times New Roman" w:hAnsi="Times New Roman"/>
          <w:color w:val="000000"/>
          <w:sz w:val="28"/>
          <w:lang w:val="ru-RU"/>
        </w:rPr>
        <w:t xml:space="preserve">: Просвещение, 2023. </w:t>
      </w:r>
      <w:r>
        <w:rPr>
          <w:sz w:val="28"/>
          <w:lang w:val="ru-RU"/>
        </w:rPr>
        <w:br/>
      </w:r>
      <w:bookmarkStart w:id="32" w:name="ef50412f-115f-472a-bc67-2000ac20df62"/>
      <w:bookmarkEnd w:id="32"/>
    </w:p>
    <w:p>
      <w:pPr>
        <w:pStyle w:val="Normal"/>
        <w:spacing w:lineRule="auto" w:line="240" w:before="0" w:after="0"/>
        <w:ind w:left="120"/>
        <w:rPr>
          <w:lang w:val="ru-RU"/>
        </w:rPr>
      </w:pPr>
      <w:r>
        <w:rPr>
          <w:lang w:val="ru-RU"/>
        </w:rPr>
      </w:r>
    </w:p>
    <w:p>
      <w:pPr>
        <w:pStyle w:val="Normal"/>
        <w:spacing w:lineRule="auto" w:line="240" w:before="0" w:after="0"/>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240" w:before="0" w:after="0"/>
        <w:ind w:left="120"/>
        <w:rPr>
          <w:lang w:val="ru-RU"/>
        </w:rPr>
      </w:pPr>
      <w:bookmarkStart w:id="33" w:name="block-55916612_Копия_1_Копия_1"/>
      <w:bookmarkEnd w:id="33"/>
      <w:r>
        <w:rPr>
          <w:rFonts w:ascii="Times New Roman" w:hAnsi="Times New Roman"/>
          <w:color w:val="000000"/>
          <w:sz w:val="28"/>
          <w:lang w:val="ru-RU"/>
        </w:rPr>
        <w:t>1. Сайт Министерства образования и науки РФ</w:t>
        <w:br/>
        <w:t xml:space="preserve"> 2.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britishcouncil</w:t>
      </w:r>
      <w:r>
        <w:rPr>
          <w:rFonts w:ascii="Times New Roman" w:hAnsi="Times New Roman"/>
          <w:color w:val="000000"/>
          <w:sz w:val="28"/>
          <w:lang w:val="ru-RU"/>
        </w:rPr>
        <w:t>.</w:t>
      </w:r>
      <w:r>
        <w:rPr>
          <w:rFonts w:ascii="Times New Roman" w:hAnsi="Times New Roman"/>
          <w:color w:val="000000"/>
          <w:sz w:val="28"/>
        </w:rPr>
        <w:t>org</w:t>
      </w:r>
      <w:r>
        <w:rPr>
          <w:rFonts w:ascii="Times New Roman" w:hAnsi="Times New Roman"/>
          <w:color w:val="000000"/>
          <w:sz w:val="28"/>
          <w:lang w:val="ru-RU"/>
        </w:rPr>
        <w:br/>
        <w:t xml:space="preserve"> 3.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zavuch</w:t>
      </w:r>
      <w:r>
        <w:rPr>
          <w:rFonts w:ascii="Times New Roman" w:hAnsi="Times New Roman"/>
          <w:color w:val="000000"/>
          <w:sz w:val="28"/>
          <w:lang w:val="ru-RU"/>
        </w:rPr>
        <w:t>.</w:t>
      </w:r>
      <w:r>
        <w:rPr>
          <w:rFonts w:ascii="Times New Roman" w:hAnsi="Times New Roman"/>
          <w:color w:val="000000"/>
          <w:sz w:val="28"/>
        </w:rPr>
        <w:t>info</w:t>
      </w:r>
      <w:r>
        <w:rPr>
          <w:rFonts w:ascii="Times New Roman" w:hAnsi="Times New Roman"/>
          <w:color w:val="000000"/>
          <w:sz w:val="28"/>
          <w:lang w:val="ru-RU"/>
        </w:rPr>
        <w:br/>
        <w:t xml:space="preserve"> 4. Учительская газета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poipkro</w:t>
      </w:r>
      <w:r>
        <w:rPr>
          <w:rFonts w:ascii="Times New Roman" w:hAnsi="Times New Roman"/>
          <w:color w:val="000000"/>
          <w:sz w:val="28"/>
          <w:lang w:val="ru-RU"/>
        </w:rPr>
        <w:t>.</w:t>
      </w:r>
      <w:r>
        <w:rPr>
          <w:rFonts w:ascii="Times New Roman" w:hAnsi="Times New Roman"/>
          <w:color w:val="000000"/>
          <w:sz w:val="28"/>
        </w:rPr>
        <w:t>perm</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El</w:t>
      </w:r>
      <w:r>
        <w:rPr>
          <w:rFonts w:ascii="Times New Roman" w:hAnsi="Times New Roman"/>
          <w:color w:val="000000"/>
          <w:sz w:val="28"/>
          <w:lang w:val="ru-RU"/>
        </w:rPr>
        <w:t>-</w:t>
      </w:r>
      <w:r>
        <w:rPr>
          <w:rFonts w:ascii="Times New Roman" w:hAnsi="Times New Roman"/>
          <w:color w:val="000000"/>
          <w:sz w:val="28"/>
        </w:rPr>
        <w:t>posob</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br/>
        <w:t xml:space="preserve"> 5. Интернет школа Просвещение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teleschool</w:t>
      </w:r>
      <w:r>
        <w:rPr>
          <w:rFonts w:ascii="Times New Roman" w:hAnsi="Times New Roman"/>
          <w:color w:val="000000"/>
          <w:sz w:val="28"/>
          <w:lang w:val="ru-RU"/>
        </w:rPr>
        <w:t>.</w:t>
      </w:r>
      <w:r>
        <w:rPr>
          <w:rFonts w:ascii="Times New Roman" w:hAnsi="Times New Roman"/>
          <w:color w:val="000000"/>
          <w:sz w:val="28"/>
        </w:rPr>
        <w:t>demo</w:t>
      </w:r>
      <w:r>
        <w:rPr>
          <w:rFonts w:ascii="Times New Roman" w:hAnsi="Times New Roman"/>
          <w:color w:val="000000"/>
          <w:sz w:val="28"/>
          <w:lang w:val="ru-RU"/>
        </w:rPr>
        <w:t>.</w:t>
      </w:r>
      <w:r>
        <w:rPr>
          <w:rFonts w:ascii="Times New Roman" w:hAnsi="Times New Roman"/>
          <w:color w:val="000000"/>
          <w:sz w:val="28"/>
        </w:rPr>
        <w:t>metric</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br/>
        <w:t xml:space="preserve"> 6. Портал «Информационно-коммуникационные технологии в образовании»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ict</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br/>
        <w:t xml:space="preserve"> 7. Школьный сектор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sector</w:t>
      </w:r>
      <w:r>
        <w:rPr>
          <w:rFonts w:ascii="Times New Roman" w:hAnsi="Times New Roman"/>
          <w:color w:val="000000"/>
          <w:sz w:val="28"/>
          <w:lang w:val="ru-RU"/>
        </w:rPr>
        <w:t>.</w:t>
      </w:r>
      <w:r>
        <w:rPr>
          <w:rFonts w:ascii="Times New Roman" w:hAnsi="Times New Roman"/>
          <w:color w:val="000000"/>
          <w:sz w:val="28"/>
        </w:rPr>
        <w:t>relarn</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br/>
        <w:t xml:space="preserve"> 8. "Открытый урок" - фестиваль педагогических идей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festival</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br/>
        <w:t xml:space="preserve"> 9. ОАО "Издательство "Просвещение",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prosv</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umk</w:t>
      </w:r>
      <w:r>
        <w:rPr>
          <w:rFonts w:ascii="Times New Roman" w:hAnsi="Times New Roman"/>
          <w:color w:val="000000"/>
          <w:sz w:val="28"/>
          <w:lang w:val="ru-RU"/>
        </w:rPr>
        <w:t>/</w:t>
      </w:r>
      <w:r>
        <w:rPr>
          <w:rFonts w:ascii="Times New Roman" w:hAnsi="Times New Roman"/>
          <w:color w:val="000000"/>
          <w:sz w:val="28"/>
        </w:rPr>
        <w:t>spotlight</w:t>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prosv</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umk</w:t>
      </w:r>
      <w:r>
        <w:rPr>
          <w:rFonts w:ascii="Times New Roman" w:hAnsi="Times New Roman"/>
          <w:color w:val="000000"/>
          <w:sz w:val="28"/>
          <w:lang w:val="ru-RU"/>
        </w:rPr>
        <w:t>/</w:t>
      </w:r>
      <w:r>
        <w:rPr>
          <w:rFonts w:ascii="Times New Roman" w:hAnsi="Times New Roman"/>
          <w:color w:val="000000"/>
          <w:sz w:val="28"/>
        </w:rPr>
        <w:t>starlight</w:t>
      </w:r>
      <w:r>
        <w:rPr>
          <w:rFonts w:ascii="Times New Roman" w:hAnsi="Times New Roman"/>
          <w:color w:val="000000"/>
          <w:sz w:val="28"/>
          <w:lang w:val="ru-RU"/>
        </w:rPr>
        <w:t xml:space="preserve">/ ,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expresspublishing</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br/>
        <w:t xml:space="preserve"> 10.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nsportal</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br/>
        <w:t xml:space="preserve"> 11. .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vot</w:t>
      </w:r>
      <w:r>
        <w:rPr>
          <w:rFonts w:ascii="Times New Roman" w:hAnsi="Times New Roman"/>
          <w:color w:val="000000"/>
          <w:sz w:val="28"/>
          <w:lang w:val="ru-RU"/>
        </w:rPr>
        <w:t>-</w:t>
      </w:r>
      <w:r>
        <w:rPr>
          <w:rFonts w:ascii="Times New Roman" w:hAnsi="Times New Roman"/>
          <w:color w:val="000000"/>
          <w:sz w:val="28"/>
        </w:rPr>
        <w:t>zadachka</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b/>
          <w:color w:val="000000"/>
          <w:sz w:val="28"/>
          <w:lang w:val="ru-RU"/>
        </w:rPr>
        <w:br/>
      </w:r>
      <w:bookmarkStart w:id="34" w:name="block-55916611_Копия_1"/>
      <w:bookmarkStart w:id="35" w:name="ba5de4df-c622-46ea-8c62-0af63686a8d8"/>
      <w:bookmarkEnd w:id="29"/>
      <w:bookmarkEnd w:id="35"/>
    </w:p>
    <w:p>
      <w:pPr>
        <w:pStyle w:val="Normal"/>
        <w:spacing w:lineRule="exact" w:line="480" w:before="0" w:after="0"/>
        <w:ind w:left="120"/>
        <w:rPr>
          <w:lang w:val="ru-RU"/>
        </w:rPr>
      </w:pPr>
      <w:r>
        <w:rPr>
          <w:lang w:val="ru-RU"/>
        </w:rPr>
      </w:r>
      <w:bookmarkStart w:id="36" w:name="block-55916611"/>
      <w:bookmarkStart w:id="37" w:name="block-55916611"/>
      <w:bookmarkEnd w:id="34"/>
      <w:bookmarkEnd w:id="37"/>
    </w:p>
    <w:sectPr>
      <w:type w:val="nextPage"/>
      <w:pgSz w:w="11906" w:h="16383"/>
      <w:pgMar w:left="1440" w:right="1440" w:gutter="0" w:header="0" w:top="1440" w:footer="0" w:bottom="144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Arial">
    <w:charset w:val="01"/>
    <w:family w:val="roman"/>
    <w:pitch w:val="variable"/>
  </w:font>
  <w:font w:name="Open Sans">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suppressAutoHyphens w:val="true"/>
      <w:bidi w:val="0"/>
      <w:spacing w:lineRule="auto" w:line="276" w:before="0" w:after="200"/>
      <w:jc w:val="left"/>
    </w:pPr>
    <w:rPr>
      <w:rFonts w:ascii="Arial" w:hAnsi="Arial" w:eastAsia="Arial" w:cs="DejaVu Sans" w:asciiTheme="minorHAnsi" w:cstheme="minorBidi" w:eastAsiaTheme="minorHAnsi" w:hAnsiTheme="minorHAnsi"/>
      <w:color w:val="auto"/>
      <w:kern w:val="0"/>
      <w:sz w:val="22"/>
      <w:szCs w:val="22"/>
      <w:lang w:val="en-US" w:eastAsia="en-US" w:bidi="ar-SA"/>
    </w:rPr>
  </w:style>
  <w:style w:type="paragraph" w:styleId="Heading1" w:customStyle="1">
    <w:name w:val="Heading 1"/>
    <w:basedOn w:val="Normal"/>
    <w:next w:val="Normal"/>
    <w:link w:val="Heading1Char"/>
    <w:uiPriority w:val="9"/>
    <w:qFormat/>
    <w:rsid w:val="00841cd9"/>
    <w:pPr>
      <w:keepNext w:val="true"/>
      <w:keepLines/>
      <w:spacing w:before="480" w:after="200"/>
      <w:outlineLvl w:val="0"/>
    </w:pPr>
    <w:rPr>
      <w:rFonts w:ascii="Arial" w:hAnsi="Arial" w:eastAsia="DejaVu Sans" w:cs="DejaVu Sans" w:asciiTheme="majorHAnsi" w:cstheme="majorBidi" w:eastAsiaTheme="majorEastAsia" w:hAnsiTheme="majorHAnsi"/>
      <w:b/>
      <w:bCs/>
      <w:color w:themeColor="accent1" w:themeShade="bf" w:val="117A02"/>
      <w:sz w:val="28"/>
      <w:szCs w:val="28"/>
    </w:rPr>
  </w:style>
  <w:style w:type="paragraph" w:styleId="Heading2" w:customStyle="1">
    <w:name w:val="Heading 2"/>
    <w:basedOn w:val="Normal"/>
    <w:next w:val="Normal"/>
    <w:link w:val="Heading2Char"/>
    <w:uiPriority w:val="9"/>
    <w:unhideWhenUsed/>
    <w:qFormat/>
    <w:rsid w:val="00841cd9"/>
    <w:pPr>
      <w:keepNext w:val="true"/>
      <w:keepLines/>
      <w:spacing w:before="200" w:after="200"/>
      <w:outlineLvl w:val="1"/>
    </w:pPr>
    <w:rPr>
      <w:rFonts w:ascii="Arial" w:hAnsi="Arial" w:eastAsia="DejaVu Sans" w:cs="DejaVu Sans" w:asciiTheme="majorHAnsi" w:cstheme="majorBidi" w:eastAsiaTheme="majorEastAsia" w:hAnsiTheme="majorHAnsi"/>
      <w:b/>
      <w:bCs/>
      <w:color w:themeColor="accent1" w:val="18A303"/>
      <w:sz w:val="26"/>
      <w:szCs w:val="26"/>
    </w:rPr>
  </w:style>
  <w:style w:type="paragraph" w:styleId="Heading3" w:customStyle="1">
    <w:name w:val="Heading 3"/>
    <w:basedOn w:val="Normal"/>
    <w:next w:val="Normal"/>
    <w:link w:val="Heading3Char"/>
    <w:uiPriority w:val="9"/>
    <w:unhideWhenUsed/>
    <w:qFormat/>
    <w:rsid w:val="00841cd9"/>
    <w:pPr>
      <w:keepNext w:val="true"/>
      <w:keepLines/>
      <w:spacing w:before="200" w:after="200"/>
      <w:outlineLvl w:val="2"/>
    </w:pPr>
    <w:rPr>
      <w:rFonts w:ascii="Arial" w:hAnsi="Arial" w:eastAsia="DejaVu Sans" w:cs="DejaVu Sans" w:asciiTheme="majorHAnsi" w:cstheme="majorBidi" w:eastAsiaTheme="majorEastAsia" w:hAnsiTheme="majorHAnsi"/>
      <w:b/>
      <w:bCs/>
      <w:color w:themeColor="accent1" w:val="18A303"/>
    </w:rPr>
  </w:style>
  <w:style w:type="paragraph" w:styleId="Heading4" w:customStyle="1">
    <w:name w:val="Heading 4"/>
    <w:basedOn w:val="Normal"/>
    <w:next w:val="Normal"/>
    <w:link w:val="Heading4Char"/>
    <w:uiPriority w:val="9"/>
    <w:unhideWhenUsed/>
    <w:qFormat/>
    <w:rsid w:val="00841cd9"/>
    <w:pPr>
      <w:keepNext w:val="true"/>
      <w:keepLines/>
      <w:spacing w:before="200" w:after="200"/>
      <w:outlineLvl w:val="3"/>
    </w:pPr>
    <w:rPr>
      <w:rFonts w:ascii="Arial" w:hAnsi="Arial" w:eastAsia="DejaVu Sans" w:cs="DejaVu Sans" w:asciiTheme="majorHAnsi" w:cstheme="majorBidi" w:eastAsiaTheme="majorEastAsia" w:hAnsiTheme="majorHAnsi"/>
      <w:b/>
      <w:bCs/>
      <w:i/>
      <w:iCs/>
      <w:color w:themeColor="accent1" w:val="18A303"/>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ascii="Arial" w:hAnsi="Arial" w:eastAsia="DejaVu Sans" w:cs="DejaVu Sans" w:asciiTheme="majorHAnsi" w:cstheme="majorBidi" w:eastAsiaTheme="majorEastAsia" w:hAnsiTheme="majorHAnsi"/>
      <w:b/>
      <w:bCs/>
      <w:color w:themeColor="accent1" w:themeShade="bf" w:val="117A02"/>
      <w:sz w:val="28"/>
      <w:szCs w:val="28"/>
    </w:rPr>
  </w:style>
  <w:style w:type="character" w:styleId="Heading2Char" w:customStyle="1">
    <w:name w:val="Heading 2 Char"/>
    <w:basedOn w:val="DefaultParagraphFont"/>
    <w:uiPriority w:val="9"/>
    <w:qFormat/>
    <w:rsid w:val="00841cd9"/>
    <w:rPr>
      <w:rFonts w:ascii="Arial" w:hAnsi="Arial" w:eastAsia="DejaVu Sans" w:cs="DejaVu Sans" w:asciiTheme="majorHAnsi" w:cstheme="majorBidi" w:eastAsiaTheme="majorEastAsia" w:hAnsiTheme="majorHAnsi"/>
      <w:b/>
      <w:bCs/>
      <w:color w:themeColor="accent1" w:val="18A303"/>
      <w:sz w:val="26"/>
      <w:szCs w:val="26"/>
    </w:rPr>
  </w:style>
  <w:style w:type="character" w:styleId="Heading3Char" w:customStyle="1">
    <w:name w:val="Heading 3 Char"/>
    <w:basedOn w:val="DefaultParagraphFont"/>
    <w:uiPriority w:val="9"/>
    <w:qFormat/>
    <w:rsid w:val="00841cd9"/>
    <w:rPr>
      <w:rFonts w:ascii="Arial" w:hAnsi="Arial" w:eastAsia="DejaVu Sans" w:cs="DejaVu Sans" w:asciiTheme="majorHAnsi" w:cstheme="majorBidi" w:eastAsiaTheme="majorEastAsia" w:hAnsiTheme="majorHAnsi"/>
      <w:b/>
      <w:bCs/>
      <w:color w:themeColor="accent1" w:val="18A303"/>
    </w:rPr>
  </w:style>
  <w:style w:type="character" w:styleId="Heading4Char" w:customStyle="1">
    <w:name w:val="Heading 4 Char"/>
    <w:basedOn w:val="DefaultParagraphFont"/>
    <w:uiPriority w:val="9"/>
    <w:qFormat/>
    <w:rsid w:val="00841cd9"/>
    <w:rPr>
      <w:rFonts w:ascii="Arial" w:hAnsi="Arial" w:eastAsia="DejaVu Sans" w:cs="DejaVu Sans" w:asciiTheme="majorHAnsi" w:cstheme="majorBidi" w:eastAsiaTheme="majorEastAsia" w:hAnsiTheme="majorHAnsi"/>
      <w:b/>
      <w:bCs/>
      <w:i/>
      <w:iCs/>
      <w:color w:themeColor="accent1" w:val="18A303"/>
    </w:rPr>
  </w:style>
  <w:style w:type="character" w:styleId="Style10" w:customStyle="1">
    <w:name w:val="Подзаголовок Знак"/>
    <w:basedOn w:val="DefaultParagraphFont"/>
    <w:uiPriority w:val="11"/>
    <w:qFormat/>
    <w:rsid w:val="00841cd9"/>
    <w:rPr>
      <w:rFonts w:ascii="Arial" w:hAnsi="Arial" w:eastAsia="DejaVu Sans" w:cs="DejaVu Sans" w:asciiTheme="majorHAnsi" w:cstheme="majorBidi" w:eastAsiaTheme="majorEastAsia" w:hAnsiTheme="majorHAnsi"/>
      <w:i/>
      <w:iCs/>
      <w:color w:themeColor="accent1" w:val="18A303"/>
      <w:spacing w:val="15"/>
      <w:sz w:val="24"/>
      <w:szCs w:val="24"/>
    </w:rPr>
  </w:style>
  <w:style w:type="character" w:styleId="Style11" w:customStyle="1">
    <w:name w:val="Название Знак"/>
    <w:basedOn w:val="DefaultParagraphFont"/>
    <w:uiPriority w:val="10"/>
    <w:qFormat/>
    <w:rsid w:val="00841cd9"/>
    <w:rPr>
      <w:rFonts w:ascii="Arial" w:hAnsi="Arial" w:eastAsia="DejaVu Sans" w:cs="DejaVu Sans" w:asciiTheme="majorHAnsi" w:cstheme="majorBidi" w:eastAsiaTheme="majorEastAsia" w:hAnsiTheme="majorHAnsi"/>
      <w:color w:themeColor="text2" w:themeShade="bf" w:val="000000"/>
      <w:spacing w:val="5"/>
      <w:kern w:val="2"/>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05463b"/>
    <w:rPr>
      <w:color w:themeColor="hyperlink" w:val="0000EE"/>
      <w:u w:val="single"/>
    </w:rPr>
  </w:style>
  <w:style w:type="paragraph" w:styleId="Style12" w:customStyle="1">
    <w:name w:val="Заголовок"/>
    <w:basedOn w:val="Normal"/>
    <w:next w:val="BodyText"/>
    <w:qFormat/>
    <w:rsid w:val="0005463b"/>
    <w:pPr>
      <w:keepNext w:val="true"/>
      <w:spacing w:before="240" w:after="120"/>
    </w:pPr>
    <w:rPr>
      <w:rFonts w:ascii="Open Sans" w:hAnsi="Open Sans" w:eastAsia="WenQuanYi Micro Hei" w:cs="Lohit Devanagari"/>
      <w:sz w:val="28"/>
      <w:szCs w:val="28"/>
    </w:rPr>
  </w:style>
  <w:style w:type="paragraph" w:styleId="BodyText">
    <w:name w:val="Body Text"/>
    <w:basedOn w:val="Normal"/>
    <w:rsid w:val="0005463b"/>
    <w:pPr>
      <w:spacing w:before="0" w:after="140"/>
    </w:pPr>
    <w:rPr/>
  </w:style>
  <w:style w:type="paragraph" w:styleId="List">
    <w:name w:val="List"/>
    <w:basedOn w:val="BodyText"/>
    <w:rsid w:val="0005463b"/>
    <w:pPr/>
    <w:rPr>
      <w:rFonts w:cs="Lohit Devanagari"/>
    </w:rPr>
  </w:style>
  <w:style w:type="paragraph" w:styleId="Caption" w:customStyle="1">
    <w:name w:val="Caption"/>
    <w:basedOn w:val="Normal"/>
    <w:qFormat/>
    <w:rsid w:val="0005463b"/>
    <w:pPr>
      <w:suppressLineNumbers/>
      <w:spacing w:before="120" w:after="120"/>
    </w:pPr>
    <w:rPr>
      <w:rFonts w:cs="Lohit Devanagari"/>
      <w:i/>
      <w:iCs/>
      <w:sz w:val="24"/>
      <w:szCs w:val="24"/>
    </w:rPr>
  </w:style>
  <w:style w:type="paragraph" w:styleId="Style13">
    <w:name w:val="Указатель"/>
    <w:basedOn w:val="Normal"/>
    <w:qFormat/>
    <w:pPr>
      <w:suppressLineNumbers/>
    </w:pPr>
    <w:rPr>
      <w:rFonts w:cs="Lohit Devanagari"/>
    </w:rPr>
  </w:style>
  <w:style w:type="paragraph" w:styleId="Indexheading">
    <w:name w:val="index heading"/>
    <w:basedOn w:val="Normal"/>
    <w:qFormat/>
    <w:rsid w:val="0005463b"/>
    <w:pPr>
      <w:suppressLineNumbers/>
    </w:pPr>
    <w:rPr>
      <w:rFonts w:cs="Lohit Devanagari"/>
    </w:rPr>
  </w:style>
  <w:style w:type="paragraph" w:styleId="Style14" w:customStyle="1">
    <w:name w:val="Колонтитул"/>
    <w:basedOn w:val="Normal"/>
    <w:qFormat/>
    <w:rsid w:val="0005463b"/>
    <w:pPr/>
    <w:rPr/>
  </w:style>
  <w:style w:type="paragraph" w:styleId="Header" w:customStyle="1">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pPr>
    <w:rPr/>
  </w:style>
  <w:style w:type="paragraph" w:styleId="Subtitle">
    <w:name w:val="Subtitle"/>
    <w:basedOn w:val="Normal"/>
    <w:next w:val="Normal"/>
    <w:link w:val="Style10"/>
    <w:uiPriority w:val="11"/>
    <w:qFormat/>
    <w:rsid w:val="00841cd9"/>
    <w:pPr>
      <w:ind w:left="86"/>
    </w:pPr>
    <w:rPr>
      <w:rFonts w:ascii="Arial" w:hAnsi="Arial" w:eastAsia="DejaVu Sans" w:cs="DejaVu Sans" w:asciiTheme="majorHAnsi" w:cstheme="majorBidi" w:eastAsiaTheme="majorEastAsia" w:hAnsiTheme="majorHAnsi"/>
      <w:i/>
      <w:iCs/>
      <w:color w:themeColor="accent1" w:val="18A303"/>
      <w:spacing w:val="15"/>
      <w:sz w:val="24"/>
      <w:szCs w:val="24"/>
    </w:rPr>
  </w:style>
  <w:style w:type="paragraph" w:styleId="Title">
    <w:name w:val="Title"/>
    <w:basedOn w:val="Normal"/>
    <w:next w:val="Normal"/>
    <w:link w:val="Style11"/>
    <w:uiPriority w:val="10"/>
    <w:qFormat/>
    <w:rsid w:val="00841cd9"/>
    <w:pPr>
      <w:pBdr>
        <w:bottom w:val="single" w:sz="8" w:space="4" w:color="18A303" w:themeColor="accent1"/>
      </w:pBdr>
      <w:spacing w:before="0" w:after="300"/>
      <w:contextualSpacing/>
    </w:pPr>
    <w:rPr>
      <w:rFonts w:ascii="Arial" w:hAnsi="Arial" w:eastAsia="DejaVu Sans" w:cs="DejaVu Sans" w:asciiTheme="majorHAnsi" w:cstheme="majorBidi" w:eastAsiaTheme="majorEastAsia" w:hAnsiTheme="majorHAnsi"/>
      <w:color w:themeColor="text2" w:themeShade="bf" w:val="000000"/>
      <w:spacing w:val="5"/>
      <w:kern w:val="2"/>
      <w:sz w:val="52"/>
      <w:szCs w:val="52"/>
    </w:rPr>
  </w:style>
  <w:style w:type="paragraph" w:styleId="Caption1" w:customStyle="1">
    <w:name w:val="caption1"/>
    <w:basedOn w:val="Normal"/>
    <w:next w:val="Normal"/>
    <w:uiPriority w:val="35"/>
    <w:semiHidden/>
    <w:unhideWhenUsed/>
    <w:qFormat/>
    <w:rsid w:val="007109c0"/>
    <w:pPr>
      <w:spacing w:lineRule="auto" w:line="240"/>
    </w:pPr>
    <w:rPr>
      <w:b/>
      <w:bCs/>
      <w:color w:themeColor="accent1" w:val="18A303"/>
      <w:sz w:val="18"/>
      <w:szCs w:val="18"/>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
    <w:name w:val="Table Grid"/>
    <w:basedOn w:val="a1"/>
    <w:uiPriority w:val="59"/>
    <w:rsid w:val="0005463b"/>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m.edsoo.ru/7f411518" TargetMode="External"/><Relationship Id="rId4" Type="http://schemas.openxmlformats.org/officeDocument/2006/relationships/hyperlink" Target="https://m.edsoo.ru/7f411518" TargetMode="External"/><Relationship Id="rId5" Type="http://schemas.openxmlformats.org/officeDocument/2006/relationships/hyperlink" Target="https://m.edsoo.ru/7f411518" TargetMode="External"/><Relationship Id="rId6" Type="http://schemas.openxmlformats.org/officeDocument/2006/relationships/hyperlink" Target="https://m.edsoo.ru/7f411518" TargetMode="External"/><Relationship Id="rId7" Type="http://schemas.openxmlformats.org/officeDocument/2006/relationships/hyperlink" Target="https://m.edsoo.ru/7f411518" TargetMode="External"/><Relationship Id="rId8" Type="http://schemas.openxmlformats.org/officeDocument/2006/relationships/hyperlink" Target="https://m.edsoo.ru/7f411518" TargetMode="External"/><Relationship Id="rId9" Type="http://schemas.openxmlformats.org/officeDocument/2006/relationships/hyperlink" Target="https://m.edsoo.ru/7f411518" TargetMode="External"/><Relationship Id="rId10" Type="http://schemas.openxmlformats.org/officeDocument/2006/relationships/hyperlink" Target="https://m.edsoo.ru/7f411518" TargetMode="External"/><Relationship Id="rId11" Type="http://schemas.openxmlformats.org/officeDocument/2006/relationships/hyperlink" Target="https://m.edsoo.ru/7f411518" TargetMode="External"/><Relationship Id="rId12" Type="http://schemas.openxmlformats.org/officeDocument/2006/relationships/hyperlink" Target="https://m.edsoo.ru/7f411518" TargetMode="External"/><Relationship Id="rId13" Type="http://schemas.openxmlformats.org/officeDocument/2006/relationships/hyperlink" Target="https://m.edsoo.ru/7f411518" TargetMode="External"/><Relationship Id="rId14" Type="http://schemas.openxmlformats.org/officeDocument/2006/relationships/hyperlink" Target="https://m.edsoo.ru/7f411518" TargetMode="External"/><Relationship Id="rId15" Type="http://schemas.openxmlformats.org/officeDocument/2006/relationships/hyperlink" Target="https://m.edsoo.ru/7f411518" TargetMode="External"/><Relationship Id="rId16" Type="http://schemas.openxmlformats.org/officeDocument/2006/relationships/hyperlink" Target="https://m.edsoo.ru/7f411518" TargetMode="External"/><Relationship Id="rId17" Type="http://schemas.openxmlformats.org/officeDocument/2006/relationships/hyperlink" Target="https://m.edsoo.ru/7f411518" TargetMode="External"/><Relationship Id="rId18" Type="http://schemas.openxmlformats.org/officeDocument/2006/relationships/hyperlink" Target="https://m.edsoo.ru/7f411518" TargetMode="External"/><Relationship Id="rId19" Type="http://schemas.openxmlformats.org/officeDocument/2006/relationships/hyperlink" Target="https://m.edsoo.ru/7f411518" TargetMode="External"/><Relationship Id="rId20" Type="http://schemas.openxmlformats.org/officeDocument/2006/relationships/hyperlink" Target="https://m.edsoo.ru/7f411518" TargetMode="External"/><Relationship Id="rId21" Type="http://schemas.openxmlformats.org/officeDocument/2006/relationships/hyperlink" Target="https://m.edsoo.ru/7f411518" TargetMode="External"/><Relationship Id="rId22" Type="http://schemas.openxmlformats.org/officeDocument/2006/relationships/hyperlink" Target="https://m.edsoo.ru/7f411518" TargetMode="External"/><Relationship Id="rId23" Type="http://schemas.openxmlformats.org/officeDocument/2006/relationships/hyperlink" Target="https://m.edsoo.ru/7f411518" TargetMode="External"/><Relationship Id="rId24" Type="http://schemas.openxmlformats.org/officeDocument/2006/relationships/hyperlink" Target="https://m.edsoo.ru/7f411518" TargetMode="External"/><Relationship Id="rId25" Type="http://schemas.openxmlformats.org/officeDocument/2006/relationships/hyperlink" Target="https://m.edsoo.ru/7f411518" TargetMode="External"/><Relationship Id="rId26" Type="http://schemas.openxmlformats.org/officeDocument/2006/relationships/hyperlink" Target="https://m.edsoo.ru/7f411518" TargetMode="External"/><Relationship Id="rId27" Type="http://schemas.openxmlformats.org/officeDocument/2006/relationships/hyperlink" Target="https://m.edsoo.ru/7f412652" TargetMode="External"/><Relationship Id="rId28" Type="http://schemas.openxmlformats.org/officeDocument/2006/relationships/hyperlink" Target="https://m.edsoo.ru/7f412652" TargetMode="External"/><Relationship Id="rId29" Type="http://schemas.openxmlformats.org/officeDocument/2006/relationships/hyperlink" Target="https://m.edsoo.ru/7f412652" TargetMode="External"/><Relationship Id="rId30" Type="http://schemas.openxmlformats.org/officeDocument/2006/relationships/hyperlink" Target="https://m.edsoo.ru/7f412652" TargetMode="External"/><Relationship Id="rId31" Type="http://schemas.openxmlformats.org/officeDocument/2006/relationships/hyperlink" Target="https://m.edsoo.ru/7f412652" TargetMode="External"/><Relationship Id="rId32" Type="http://schemas.openxmlformats.org/officeDocument/2006/relationships/hyperlink" Target="https://m.edsoo.ru/7f412652" TargetMode="External"/><Relationship Id="rId33" Type="http://schemas.openxmlformats.org/officeDocument/2006/relationships/hyperlink" Target="https://m.edsoo.ru/7f412652" TargetMode="External"/><Relationship Id="rId34" Type="http://schemas.openxmlformats.org/officeDocument/2006/relationships/hyperlink" Target="https://m.edsoo.ru/7f412652" TargetMode="External"/><Relationship Id="rId35" Type="http://schemas.openxmlformats.org/officeDocument/2006/relationships/hyperlink" Target="https://m.edsoo.ru/7f412652" TargetMode="External"/><Relationship Id="rId36" Type="http://schemas.openxmlformats.org/officeDocument/2006/relationships/hyperlink" Target="https://m.edsoo.ru/7f412652" TargetMode="External"/><Relationship Id="rId37" Type="http://schemas.openxmlformats.org/officeDocument/2006/relationships/hyperlink" Target="https://m.edsoo.ru/7f412652" TargetMode="External"/><Relationship Id="rId38" Type="http://schemas.openxmlformats.org/officeDocument/2006/relationships/hyperlink" Target="https://m.edsoo.ru/7f412652" TargetMode="External"/><Relationship Id="rId39" Type="http://schemas.openxmlformats.org/officeDocument/2006/relationships/hyperlink" Target="https://m.edsoo.ru/7f412652" TargetMode="External"/><Relationship Id="rId40" Type="http://schemas.openxmlformats.org/officeDocument/2006/relationships/hyperlink" Target="https://m.edsoo.ru/7f412652" TargetMode="External"/><Relationship Id="rId41" Type="http://schemas.openxmlformats.org/officeDocument/2006/relationships/hyperlink" Target="https://m.edsoo.ru/7f412652" TargetMode="External"/><Relationship Id="rId42" Type="http://schemas.openxmlformats.org/officeDocument/2006/relationships/hyperlink" Target="https://m.edsoo.ru/7f412652" TargetMode="External"/><Relationship Id="rId43" Type="http://schemas.openxmlformats.org/officeDocument/2006/relationships/hyperlink" Target="https://m.edsoo.ru/7f412652" TargetMode="External"/><Relationship Id="rId44" Type="http://schemas.openxmlformats.org/officeDocument/2006/relationships/hyperlink" Target="https://m.edsoo.ru/7f412652" TargetMode="External"/><Relationship Id="rId45" Type="http://schemas.openxmlformats.org/officeDocument/2006/relationships/hyperlink" Target="https://m.edsoo.ru/7f412652" TargetMode="External"/><Relationship Id="rId46" Type="http://schemas.openxmlformats.org/officeDocument/2006/relationships/hyperlink" Target="https://m.edsoo.ru/7f412652" TargetMode="External"/><Relationship Id="rId47" Type="http://schemas.openxmlformats.org/officeDocument/2006/relationships/hyperlink" Target="https://m.edsoo.ru/7f412652" TargetMode="External"/><Relationship Id="rId48" Type="http://schemas.openxmlformats.org/officeDocument/2006/relationships/hyperlink" Target="https://m.edsoo.ru/7f412652" TargetMode="External"/><Relationship Id="rId49" Type="http://schemas.openxmlformats.org/officeDocument/2006/relationships/hyperlink" Target="https://m.edsoo.ru/7f412652" TargetMode="External"/><Relationship Id="rId50" Type="http://schemas.openxmlformats.org/officeDocument/2006/relationships/hyperlink" Target="https://m.edsoo.ru/7f412652" TargetMode="External"/><Relationship Id="rId51" Type="http://schemas.openxmlformats.org/officeDocument/2006/relationships/hyperlink" Target="https://m.edsoo.ru/7f412652" TargetMode="External"/><Relationship Id="rId52" Type="http://schemas.openxmlformats.org/officeDocument/2006/relationships/hyperlink" Target="https://m.edsoo.ru/7f445692" TargetMode="External"/><Relationship Id="rId53" Type="http://schemas.openxmlformats.org/officeDocument/2006/relationships/hyperlink" Target="https://m.edsoo.ru/7f44594e" TargetMode="External"/><Relationship Id="rId54" Type="http://schemas.openxmlformats.org/officeDocument/2006/relationships/hyperlink" Target="https://m.edsoo.ru/7f4465b0" TargetMode="External"/><Relationship Id="rId55" Type="http://schemas.openxmlformats.org/officeDocument/2006/relationships/hyperlink" Target="https://m.edsoo.ru/7f446b1e" TargetMode="External"/><Relationship Id="rId56" Type="http://schemas.openxmlformats.org/officeDocument/2006/relationships/hyperlink" Target="https://m.edsoo.ru/7f445dcc" TargetMode="External"/><Relationship Id="rId57" Type="http://schemas.openxmlformats.org/officeDocument/2006/relationships/hyperlink" Target="https://m.edsoo.ru/7f446416" TargetMode="External"/><Relationship Id="rId58" Type="http://schemas.openxmlformats.org/officeDocument/2006/relationships/hyperlink" Target="https://m.edsoo.ru/7f446272" TargetMode="External"/><Relationship Id="rId59" Type="http://schemas.openxmlformats.org/officeDocument/2006/relationships/hyperlink" Target="https://m.edsoo.ru/7f44741a" TargetMode="External"/><Relationship Id="rId60" Type="http://schemas.openxmlformats.org/officeDocument/2006/relationships/hyperlink" Target="https://m.edsoo.ru/7f446fd8" TargetMode="External"/><Relationship Id="rId61" Type="http://schemas.openxmlformats.org/officeDocument/2006/relationships/hyperlink" Target="https://m.edsoo.ru/7f447942" TargetMode="External"/><Relationship Id="rId62" Type="http://schemas.openxmlformats.org/officeDocument/2006/relationships/hyperlink" Target="https://m.edsoo.ru/7f447942" TargetMode="External"/><Relationship Id="rId63" Type="http://schemas.openxmlformats.org/officeDocument/2006/relationships/hyperlink" Target="https://m.edsoo.ru/7f447ae6" TargetMode="External"/><Relationship Id="rId64" Type="http://schemas.openxmlformats.org/officeDocument/2006/relationships/hyperlink" Target="https://m.edsoo.ru/7f447ea6" TargetMode="External"/><Relationship Id="rId65" Type="http://schemas.openxmlformats.org/officeDocument/2006/relationships/hyperlink" Target="https://m.edsoo.ru/7f44807c" TargetMode="External"/><Relationship Id="rId66" Type="http://schemas.openxmlformats.org/officeDocument/2006/relationships/hyperlink" Target="https://m.edsoo.ru/7f448202" TargetMode="External"/><Relationship Id="rId67" Type="http://schemas.openxmlformats.org/officeDocument/2006/relationships/hyperlink" Target="https://m.edsoo.ru/7f44852c" TargetMode="External"/><Relationship Id="rId68" Type="http://schemas.openxmlformats.org/officeDocument/2006/relationships/hyperlink" Target="https://m.edsoo.ru/7f448996" TargetMode="External"/><Relationship Id="rId69" Type="http://schemas.openxmlformats.org/officeDocument/2006/relationships/hyperlink" Target="https://m.edsoo.ru/7f448d10" TargetMode="External"/><Relationship Id="rId70" Type="http://schemas.openxmlformats.org/officeDocument/2006/relationships/hyperlink" Target="https://m.edsoo.ru/7f448d10" TargetMode="External"/><Relationship Id="rId71" Type="http://schemas.openxmlformats.org/officeDocument/2006/relationships/hyperlink" Target="https://m.edsoo.ru/7f4494b8" TargetMode="External"/><Relationship Id="rId72" Type="http://schemas.openxmlformats.org/officeDocument/2006/relationships/hyperlink" Target="https://m.edsoo.ru/7f44ce6a" TargetMode="External"/><Relationship Id="rId73" Type="http://schemas.openxmlformats.org/officeDocument/2006/relationships/hyperlink" Target="https://m.edsoo.ru/7f44d158" TargetMode="External"/><Relationship Id="rId74" Type="http://schemas.openxmlformats.org/officeDocument/2006/relationships/hyperlink" Target="https://m.edsoo.ru/7f448eb4" TargetMode="External"/><Relationship Id="rId75" Type="http://schemas.openxmlformats.org/officeDocument/2006/relationships/hyperlink" Target="https://m.edsoo.ru/7f448eb4" TargetMode="External"/><Relationship Id="rId76" Type="http://schemas.openxmlformats.org/officeDocument/2006/relationships/hyperlink" Target="https://m.edsoo.ru/7f44930a" TargetMode="External"/><Relationship Id="rId77" Type="http://schemas.openxmlformats.org/officeDocument/2006/relationships/hyperlink" Target="https://m.edsoo.ru/7f44930a" TargetMode="External"/><Relationship Id="rId78" Type="http://schemas.openxmlformats.org/officeDocument/2006/relationships/hyperlink" Target="https://m.edsoo.ru/7f449666" TargetMode="External"/><Relationship Id="rId79" Type="http://schemas.openxmlformats.org/officeDocument/2006/relationships/hyperlink" Target="https://m.edsoo.ru/7f449666" TargetMode="External"/><Relationship Id="rId80" Type="http://schemas.openxmlformats.org/officeDocument/2006/relationships/hyperlink" Target="https://m.edsoo.ru/7f449800" TargetMode="External"/><Relationship Id="rId81" Type="http://schemas.openxmlformats.org/officeDocument/2006/relationships/hyperlink" Target="https://m.edsoo.ru/7f4499a4" TargetMode="External"/><Relationship Id="rId82" Type="http://schemas.openxmlformats.org/officeDocument/2006/relationships/hyperlink" Target="https://m.edsoo.ru/7f449c6a" TargetMode="External"/><Relationship Id="rId83" Type="http://schemas.openxmlformats.org/officeDocument/2006/relationships/hyperlink" Target="https://m.edsoo.ru/7f449e22" TargetMode="External"/><Relationship Id="rId84" Type="http://schemas.openxmlformats.org/officeDocument/2006/relationships/hyperlink" Target="https://m.edsoo.ru/7f449fc6" TargetMode="External"/><Relationship Id="rId85" Type="http://schemas.openxmlformats.org/officeDocument/2006/relationships/hyperlink" Target="https://m.edsoo.ru/7f44a19c" TargetMode="External"/><Relationship Id="rId86" Type="http://schemas.openxmlformats.org/officeDocument/2006/relationships/hyperlink" Target="https://m.edsoo.ru/7f44a570" TargetMode="External"/><Relationship Id="rId87" Type="http://schemas.openxmlformats.org/officeDocument/2006/relationships/hyperlink" Target="https://m.edsoo.ru/7f44a778" TargetMode="External"/><Relationship Id="rId88" Type="http://schemas.openxmlformats.org/officeDocument/2006/relationships/hyperlink" Target="https://m.edsoo.ru/7f44a930" TargetMode="External"/><Relationship Id="rId89" Type="http://schemas.openxmlformats.org/officeDocument/2006/relationships/hyperlink" Target="https://m.edsoo.ru/7f44bb96" TargetMode="External"/><Relationship Id="rId90" Type="http://schemas.openxmlformats.org/officeDocument/2006/relationships/hyperlink" Target="https://m.edsoo.ru/7f44bd6c" TargetMode="External"/><Relationship Id="rId91" Type="http://schemas.openxmlformats.org/officeDocument/2006/relationships/hyperlink" Target="https://m.edsoo.ru/7f44aae8" TargetMode="External"/><Relationship Id="rId92" Type="http://schemas.openxmlformats.org/officeDocument/2006/relationships/hyperlink" Target="https://m.edsoo.ru/7f44ac8c" TargetMode="External"/><Relationship Id="rId93" Type="http://schemas.openxmlformats.org/officeDocument/2006/relationships/hyperlink" Target="https://m.edsoo.ru/7f44ae44" TargetMode="External"/><Relationship Id="rId94" Type="http://schemas.openxmlformats.org/officeDocument/2006/relationships/hyperlink" Target="https://m.edsoo.ru/7f44b344" TargetMode="External"/><Relationship Id="rId95" Type="http://schemas.openxmlformats.org/officeDocument/2006/relationships/hyperlink" Target="https://m.edsoo.ru/7f44b6aa" TargetMode="External"/><Relationship Id="rId96" Type="http://schemas.openxmlformats.org/officeDocument/2006/relationships/hyperlink" Target="https://m.edsoo.ru/7f44c0b4" TargetMode="External"/><Relationship Id="rId97" Type="http://schemas.openxmlformats.org/officeDocument/2006/relationships/hyperlink" Target="https://m.edsoo.ru/7f44c0b4" TargetMode="External"/><Relationship Id="rId98" Type="http://schemas.openxmlformats.org/officeDocument/2006/relationships/hyperlink" Target="https://m.edsoo.ru/7f44c276" TargetMode="External"/><Relationship Id="rId99" Type="http://schemas.openxmlformats.org/officeDocument/2006/relationships/hyperlink" Target="https://m.edsoo.ru/7f44c5fa" TargetMode="External"/><Relationship Id="rId100" Type="http://schemas.openxmlformats.org/officeDocument/2006/relationships/hyperlink" Target="https://m.edsoo.ru/7f44c7e4" TargetMode="External"/><Relationship Id="rId101" Type="http://schemas.openxmlformats.org/officeDocument/2006/relationships/hyperlink" Target="https://m.edsoo.ru/7f44cab4" TargetMode="External"/><Relationship Id="rId102" Type="http://schemas.openxmlformats.org/officeDocument/2006/relationships/hyperlink" Target="https://m.edsoo.ru/7f44cc80" TargetMode="External"/><Relationship Id="rId103" Type="http://schemas.openxmlformats.org/officeDocument/2006/relationships/hyperlink" Target="https://m.edsoo.ru/7f44d3d8" TargetMode="External"/><Relationship Id="rId104" Type="http://schemas.openxmlformats.org/officeDocument/2006/relationships/hyperlink" Target="https://m.edsoo.ru/7f44d8f6" TargetMode="External"/><Relationship Id="rId105" Type="http://schemas.openxmlformats.org/officeDocument/2006/relationships/hyperlink" Target="https://m.edsoo.ru/7f44dc70" TargetMode="External"/><Relationship Id="rId106" Type="http://schemas.openxmlformats.org/officeDocument/2006/relationships/hyperlink" Target="https://m.edsoo.ru/7f44e5a8" TargetMode="External"/><Relationship Id="rId107" Type="http://schemas.openxmlformats.org/officeDocument/2006/relationships/hyperlink" Target="https://m.edsoo.ru/7f44e5a8" TargetMode="External"/><Relationship Id="rId108" Type="http://schemas.openxmlformats.org/officeDocument/2006/relationships/hyperlink" Target="https://m.edsoo.ru/7f44e832" TargetMode="External"/><Relationship Id="rId109" Type="http://schemas.openxmlformats.org/officeDocument/2006/relationships/hyperlink" Target="https://m.edsoo.ru/7f44ef8a" TargetMode="External"/><Relationship Id="rId110" Type="http://schemas.openxmlformats.org/officeDocument/2006/relationships/hyperlink" Target="https://m.edsoo.ru/7f44f7e6" TargetMode="External"/><Relationship Id="rId111" Type="http://schemas.openxmlformats.org/officeDocument/2006/relationships/hyperlink" Target="https://m.edsoo.ru/7f44fa5c" TargetMode="External"/><Relationship Id="rId112" Type="http://schemas.openxmlformats.org/officeDocument/2006/relationships/hyperlink" Target="https://m.edsoo.ru/7f45002e" TargetMode="External"/><Relationship Id="rId113" Type="http://schemas.openxmlformats.org/officeDocument/2006/relationships/hyperlink" Target="https://m.edsoo.ru/7f4501b4" TargetMode="External"/><Relationship Id="rId114" Type="http://schemas.openxmlformats.org/officeDocument/2006/relationships/hyperlink" Target="https://m.edsoo.ru/7f450330" TargetMode="External"/><Relationship Id="rId115" Type="http://schemas.openxmlformats.org/officeDocument/2006/relationships/hyperlink" Target="https://m.edsoo.ru/7f451258" TargetMode="External"/><Relationship Id="rId116" Type="http://schemas.openxmlformats.org/officeDocument/2006/relationships/hyperlink" Target="https://m.edsoo.ru/7f450a56" TargetMode="External"/><Relationship Id="rId117" Type="http://schemas.openxmlformats.org/officeDocument/2006/relationships/hyperlink" Target="https://m.edsoo.ru/7f450bdc" TargetMode="External"/><Relationship Id="rId118" Type="http://schemas.openxmlformats.org/officeDocument/2006/relationships/hyperlink" Target="https://m.edsoo.ru/7f451406" TargetMode="External"/><Relationship Id="rId119" Type="http://schemas.openxmlformats.org/officeDocument/2006/relationships/hyperlink" Target="https://m.edsoo.ru/7f451406" TargetMode="External"/><Relationship Id="rId120" Type="http://schemas.openxmlformats.org/officeDocument/2006/relationships/hyperlink" Target="https://m.edsoo.ru/7f451816" TargetMode="External"/><Relationship Id="rId121" Type="http://schemas.openxmlformats.org/officeDocument/2006/relationships/hyperlink" Target="https://m.edsoo.ru/7f451bb8" TargetMode="External"/><Relationship Id="rId122" Type="http://schemas.openxmlformats.org/officeDocument/2006/relationships/hyperlink" Target="https://m.edsoo.ru/7f451dac" TargetMode="External"/><Relationship Id="rId123" Type="http://schemas.openxmlformats.org/officeDocument/2006/relationships/hyperlink" Target="https://m.edsoo.ru/7f451f46" TargetMode="External"/><Relationship Id="rId124" Type="http://schemas.openxmlformats.org/officeDocument/2006/relationships/hyperlink" Target="https://m.edsoo.ru/7f45241e" TargetMode="External"/><Relationship Id="rId125" Type="http://schemas.openxmlformats.org/officeDocument/2006/relationships/hyperlink" Target="https://m.edsoo.ru/7f4526b2" TargetMode="External"/><Relationship Id="rId126" Type="http://schemas.openxmlformats.org/officeDocument/2006/relationships/hyperlink" Target="https://m.edsoo.ru/7f45284c" TargetMode="External"/><Relationship Id="rId127" Type="http://schemas.openxmlformats.org/officeDocument/2006/relationships/hyperlink" Target="https://m.edsoo.ru/7f4529e6" TargetMode="External"/><Relationship Id="rId128" Type="http://schemas.openxmlformats.org/officeDocument/2006/relationships/hyperlink" Target="https://m.edsoo.ru/7f452c8e" TargetMode="External"/><Relationship Id="rId129" Type="http://schemas.openxmlformats.org/officeDocument/2006/relationships/hyperlink" Target="https://m.edsoo.ru/7f4530bc" TargetMode="External"/><Relationship Id="rId130" Type="http://schemas.openxmlformats.org/officeDocument/2006/relationships/hyperlink" Target="https://m.edsoo.ru/7f4529e6" TargetMode="External"/><Relationship Id="rId131" Type="http://schemas.openxmlformats.org/officeDocument/2006/relationships/hyperlink" Target="https://m.edsoo.ru/7f452108" TargetMode="External"/><Relationship Id="rId132" Type="http://schemas.openxmlformats.org/officeDocument/2006/relationships/hyperlink" Target="https://m.edsoo.ru/7f45327e" TargetMode="External"/><Relationship Id="rId133" Type="http://schemas.openxmlformats.org/officeDocument/2006/relationships/hyperlink" Target="https://m.edsoo.ru/7f45327e" TargetMode="External"/><Relationship Id="rId134" Type="http://schemas.openxmlformats.org/officeDocument/2006/relationships/hyperlink" Target="https://m.edsoo.ru/7f453422" TargetMode="External"/><Relationship Id="rId135" Type="http://schemas.openxmlformats.org/officeDocument/2006/relationships/hyperlink" Target="https://m.edsoo.ru/7f4535da" TargetMode="External"/><Relationship Id="rId136" Type="http://schemas.openxmlformats.org/officeDocument/2006/relationships/hyperlink" Target="https://m.edsoo.ru/8350fe8e" TargetMode="External"/><Relationship Id="rId137" Type="http://schemas.openxmlformats.org/officeDocument/2006/relationships/hyperlink" Target="https://m.edsoo.ru/8350ffec" TargetMode="External"/><Relationship Id="rId138" Type="http://schemas.openxmlformats.org/officeDocument/2006/relationships/hyperlink" Target="https://m.edsoo.ru/8351026c" TargetMode="External"/><Relationship Id="rId139" Type="http://schemas.openxmlformats.org/officeDocument/2006/relationships/hyperlink" Target="https://m.edsoo.ru/835103d4" TargetMode="External"/><Relationship Id="rId140" Type="http://schemas.openxmlformats.org/officeDocument/2006/relationships/hyperlink" Target="https://m.edsoo.ru/83512080" TargetMode="External"/><Relationship Id="rId141" Type="http://schemas.openxmlformats.org/officeDocument/2006/relationships/hyperlink" Target="https://m.edsoo.ru/835121d4" TargetMode="External"/><Relationship Id="rId142" Type="http://schemas.openxmlformats.org/officeDocument/2006/relationships/hyperlink" Target="https://m.edsoo.ru/8351230a" TargetMode="External"/><Relationship Id="rId143" Type="http://schemas.openxmlformats.org/officeDocument/2006/relationships/hyperlink" Target="https://m.edsoo.ru/83512472" TargetMode="External"/><Relationship Id="rId144" Type="http://schemas.openxmlformats.org/officeDocument/2006/relationships/hyperlink" Target="https://m.edsoo.ru/83512648" TargetMode="External"/><Relationship Id="rId145" Type="http://schemas.openxmlformats.org/officeDocument/2006/relationships/hyperlink" Target="https://m.edsoo.ru/835113b0" TargetMode="External"/><Relationship Id="rId146" Type="http://schemas.openxmlformats.org/officeDocument/2006/relationships/hyperlink" Target="https://m.edsoo.ru/83511568" TargetMode="External"/><Relationship Id="rId147" Type="http://schemas.openxmlformats.org/officeDocument/2006/relationships/hyperlink" Target="https://m.edsoo.ru/8351109a" TargetMode="External"/><Relationship Id="rId148" Type="http://schemas.openxmlformats.org/officeDocument/2006/relationships/hyperlink" Target="https://m.edsoo.ru/83510eb0" TargetMode="External"/><Relationship Id="rId149" Type="http://schemas.openxmlformats.org/officeDocument/2006/relationships/hyperlink" Target="https://m.edsoo.ru/835116ee" TargetMode="External"/><Relationship Id="rId150" Type="http://schemas.openxmlformats.org/officeDocument/2006/relationships/hyperlink" Target="https://m.edsoo.ru/83511a40" TargetMode="External"/><Relationship Id="rId151" Type="http://schemas.openxmlformats.org/officeDocument/2006/relationships/hyperlink" Target="https://m.edsoo.ru/83511edc" TargetMode="External"/><Relationship Id="rId152" Type="http://schemas.openxmlformats.org/officeDocument/2006/relationships/hyperlink" Target="https://m.edsoo.ru/83511edc" TargetMode="External"/><Relationship Id="rId153" Type="http://schemas.openxmlformats.org/officeDocument/2006/relationships/hyperlink" Target="https://m.edsoo.ru/835131d8" TargetMode="External"/><Relationship Id="rId154" Type="http://schemas.openxmlformats.org/officeDocument/2006/relationships/hyperlink" Target="https://m.edsoo.ru/83513426" TargetMode="External"/><Relationship Id="rId155" Type="http://schemas.openxmlformats.org/officeDocument/2006/relationships/hyperlink" Target="https://m.edsoo.ru/8351394e" TargetMode="External"/><Relationship Id="rId156" Type="http://schemas.openxmlformats.org/officeDocument/2006/relationships/hyperlink" Target="https://m.edsoo.ru/835135de" TargetMode="External"/><Relationship Id="rId157" Type="http://schemas.openxmlformats.org/officeDocument/2006/relationships/hyperlink" Target="https://m.edsoo.ru/7f4526b2" TargetMode="External"/><Relationship Id="rId158" Type="http://schemas.openxmlformats.org/officeDocument/2006/relationships/hyperlink" Target="https://m.edsoo.ru/7f45241e" TargetMode="External"/><Relationship Id="rId159" Type="http://schemas.openxmlformats.org/officeDocument/2006/relationships/hyperlink" Target="https://m.edsoo.ru/83513af2" TargetMode="External"/><Relationship Id="rId160" Type="http://schemas.openxmlformats.org/officeDocument/2006/relationships/hyperlink" Target="https://m.edsoo.ru/835137aa" TargetMode="External"/><Relationship Id="rId161" Type="http://schemas.openxmlformats.org/officeDocument/2006/relationships/hyperlink" Target="https://m.edsoo.ru/83513c50" TargetMode="External"/><Relationship Id="rId162" Type="http://schemas.openxmlformats.org/officeDocument/2006/relationships/hyperlink" Target="https://m.edsoo.ru/835149fc" TargetMode="External"/><Relationship Id="rId163" Type="http://schemas.openxmlformats.org/officeDocument/2006/relationships/hyperlink" Target="https://m.edsoo.ru/83514baa" TargetMode="External"/><Relationship Id="rId164" Type="http://schemas.openxmlformats.org/officeDocument/2006/relationships/hyperlink" Target="https://m.edsoo.ru/83514baa" TargetMode="External"/><Relationship Id="rId165" Type="http://schemas.openxmlformats.org/officeDocument/2006/relationships/numbering" Target="numbering.xml"/><Relationship Id="rId166" Type="http://schemas.openxmlformats.org/officeDocument/2006/relationships/fontTable" Target="fontTable.xml"/><Relationship Id="rId167" Type="http://schemas.openxmlformats.org/officeDocument/2006/relationships/settings" Target="settings.xml"/><Relationship Id="rId16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113</TotalTime>
  <Application>LibreOffice/7.6.0.3$Linux_X86_64 LibreOffice_project/60$Build-3</Application>
  <AppVersion>15.0000</AppVersion>
  <Pages>78</Pages>
  <Words>16252</Words>
  <Characters>111528</Characters>
  <CharactersWithSpaces>125852</CharactersWithSpaces>
  <Paragraphs>2341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2025-09-18T14:17:00Z</dcterms:created>
  <dc:creator/>
  <dc:description/>
  <dc:language>ru-RU</dc:language>
  <cp:lastModifiedBy/>
  <cp:lastPrinted>2025-09-18T16:20:00Z</cp:lastPrinted>
  <dcterms:modified xsi:type="dcterms:W3CDTF">2025-09-23T13:24:07Z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